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45ED" w:rsidRPr="00D04A76" w:rsidRDefault="005545ED" w:rsidP="00D04A76">
      <w:pPr>
        <w:pStyle w:val="Sinespaciado"/>
        <w:rPr>
          <w:rFonts w:ascii="Avenir Next Ultra Light" w:hAnsi="Avenir Next Ultra Light"/>
          <w:i/>
          <w:iCs/>
        </w:rPr>
      </w:pPr>
    </w:p>
    <w:p w:rsidR="007E5A75" w:rsidRPr="00D04A76" w:rsidRDefault="007E5A75" w:rsidP="00D04A76">
      <w:pPr>
        <w:pStyle w:val="Sinespaciado"/>
        <w:rPr>
          <w:rFonts w:ascii="Avenir Next Ultra Light" w:hAnsi="Avenir Next Ultra Light"/>
          <w:i/>
          <w:iCs/>
        </w:rPr>
      </w:pPr>
    </w:p>
    <w:p w:rsidR="00D04A76" w:rsidRPr="00D04A76" w:rsidRDefault="00D04A76" w:rsidP="00D04A76">
      <w:pPr>
        <w:pStyle w:val="Sinespaciado"/>
        <w:rPr>
          <w:rFonts w:ascii="Avenir Next Ultra Light" w:hAnsi="Avenir Next Ultra Light"/>
          <w:i/>
          <w:iCs/>
        </w:rPr>
      </w:pPr>
    </w:p>
    <w:p w:rsidR="007E5A75" w:rsidRPr="00B57401" w:rsidRDefault="007E5A75" w:rsidP="00D04A76">
      <w:pPr>
        <w:pStyle w:val="Sinespaciado"/>
        <w:rPr>
          <w:rFonts w:ascii="Calibri" w:hAnsi="Calibri" w:cs="Calibri"/>
          <w:i/>
          <w:iCs/>
        </w:rPr>
      </w:pPr>
    </w:p>
    <w:p w:rsidR="007E5A75" w:rsidRPr="00B57401" w:rsidRDefault="007E5A75" w:rsidP="00D04A76">
      <w:pPr>
        <w:pStyle w:val="Sinespaciado"/>
        <w:rPr>
          <w:rFonts w:ascii="Calibri" w:hAnsi="Calibri" w:cs="Calibri"/>
          <w:i/>
          <w:iCs/>
        </w:rPr>
      </w:pPr>
      <w:r w:rsidRPr="00B57401">
        <w:rPr>
          <w:rFonts w:ascii="Calibri" w:hAnsi="Calibri" w:cs="Calibri"/>
          <w:i/>
          <w:iCs/>
        </w:rPr>
        <w:tab/>
      </w:r>
      <w:r w:rsidRPr="00B57401">
        <w:rPr>
          <w:rFonts w:ascii="Calibri" w:hAnsi="Calibri" w:cs="Calibri"/>
          <w:i/>
          <w:iCs/>
        </w:rPr>
        <w:tab/>
      </w:r>
      <w:r w:rsidRPr="00B57401">
        <w:rPr>
          <w:rFonts w:ascii="Calibri" w:hAnsi="Calibri" w:cs="Calibri"/>
          <w:i/>
          <w:iCs/>
        </w:rPr>
        <w:tab/>
      </w:r>
      <w:r w:rsidRPr="00B57401">
        <w:rPr>
          <w:rFonts w:ascii="Calibri" w:hAnsi="Calibri" w:cs="Calibri"/>
          <w:i/>
          <w:iCs/>
        </w:rPr>
        <w:tab/>
      </w:r>
      <w:r w:rsidRPr="00B57401">
        <w:rPr>
          <w:rFonts w:ascii="Calibri" w:hAnsi="Calibri" w:cs="Calibri"/>
          <w:i/>
          <w:iCs/>
        </w:rPr>
        <w:tab/>
      </w:r>
      <w:r w:rsidRPr="00B57401">
        <w:rPr>
          <w:rFonts w:ascii="Calibri" w:hAnsi="Calibri" w:cs="Calibri"/>
          <w:i/>
          <w:iCs/>
        </w:rPr>
        <w:tab/>
      </w:r>
      <w:r w:rsidRPr="00B57401">
        <w:rPr>
          <w:rFonts w:ascii="Calibri" w:hAnsi="Calibri" w:cs="Calibri"/>
          <w:i/>
          <w:iCs/>
        </w:rPr>
        <w:tab/>
        <w:t xml:space="preserve">   Guatemala, </w:t>
      </w:r>
      <w:r w:rsidR="00890D09">
        <w:rPr>
          <w:rFonts w:ascii="Calibri" w:hAnsi="Calibri" w:cs="Calibri"/>
          <w:i/>
          <w:iCs/>
        </w:rPr>
        <w:t>2</w:t>
      </w:r>
      <w:r w:rsidR="00072D42">
        <w:rPr>
          <w:rFonts w:ascii="Calibri" w:hAnsi="Calibri" w:cs="Calibri"/>
          <w:i/>
          <w:iCs/>
        </w:rPr>
        <w:t xml:space="preserve">3 de </w:t>
      </w:r>
      <w:proofErr w:type="spellStart"/>
      <w:r w:rsidR="00072D42">
        <w:rPr>
          <w:rFonts w:ascii="Calibri" w:hAnsi="Calibri" w:cs="Calibri"/>
          <w:i/>
          <w:iCs/>
        </w:rPr>
        <w:t>septiembre</w:t>
      </w:r>
      <w:proofErr w:type="spellEnd"/>
      <w:r w:rsidR="00072D42">
        <w:rPr>
          <w:rFonts w:ascii="Calibri" w:hAnsi="Calibri" w:cs="Calibri"/>
          <w:i/>
          <w:iCs/>
        </w:rPr>
        <w:t xml:space="preserve"> de </w:t>
      </w:r>
      <w:r w:rsidRPr="00B57401">
        <w:rPr>
          <w:rFonts w:ascii="Calibri" w:hAnsi="Calibri" w:cs="Calibri"/>
          <w:i/>
          <w:iCs/>
        </w:rPr>
        <w:t>2025</w:t>
      </w:r>
    </w:p>
    <w:p w:rsidR="007E5A75" w:rsidRPr="00B57401" w:rsidRDefault="007E5A75" w:rsidP="00D04A76">
      <w:pPr>
        <w:pStyle w:val="Sinespaciado"/>
        <w:rPr>
          <w:rFonts w:ascii="Calibri" w:hAnsi="Calibri" w:cs="Calibri"/>
          <w:i/>
          <w:iCs/>
        </w:rPr>
      </w:pPr>
    </w:p>
    <w:p w:rsidR="007E5A75" w:rsidRPr="00B57401" w:rsidRDefault="007E5A75" w:rsidP="00D04A76">
      <w:pPr>
        <w:pStyle w:val="Sinespaciado"/>
        <w:rPr>
          <w:rFonts w:ascii="Calibri" w:hAnsi="Calibri" w:cs="Calibri"/>
          <w:i/>
          <w:iCs/>
        </w:rPr>
      </w:pPr>
    </w:p>
    <w:p w:rsidR="00D04A76" w:rsidRPr="00B57401" w:rsidRDefault="00D04A76" w:rsidP="00D04A76">
      <w:pPr>
        <w:pStyle w:val="Sinespaciado"/>
        <w:rPr>
          <w:rFonts w:ascii="Calibri" w:hAnsi="Calibri" w:cs="Calibri"/>
          <w:i/>
          <w:iCs/>
        </w:rPr>
      </w:pPr>
    </w:p>
    <w:p w:rsidR="00D04A76" w:rsidRPr="00B57401" w:rsidRDefault="00D04A76" w:rsidP="00D04A76">
      <w:pPr>
        <w:pStyle w:val="Sinespaciado"/>
        <w:rPr>
          <w:rFonts w:ascii="Calibri" w:hAnsi="Calibri" w:cs="Calibri"/>
          <w:i/>
          <w:iCs/>
        </w:rPr>
      </w:pPr>
    </w:p>
    <w:p w:rsidR="00D04A76" w:rsidRPr="00B57401" w:rsidRDefault="007779C3" w:rsidP="00D04A76">
      <w:pPr>
        <w:pStyle w:val="Sinespaciado"/>
        <w:rPr>
          <w:rFonts w:ascii="Calibri" w:hAnsi="Calibri" w:cs="Calibri"/>
          <w:i/>
          <w:iCs/>
        </w:rPr>
      </w:pPr>
      <w:proofErr w:type="spellStart"/>
      <w:r w:rsidRPr="00B57401">
        <w:rPr>
          <w:rFonts w:ascii="Calibri" w:hAnsi="Calibri" w:cs="Calibri"/>
          <w:i/>
          <w:iCs/>
        </w:rPr>
        <w:t>Estimad</w:t>
      </w:r>
      <w:r w:rsidR="00164086">
        <w:rPr>
          <w:rFonts w:ascii="Calibri" w:hAnsi="Calibri" w:cs="Calibri"/>
          <w:i/>
          <w:iCs/>
        </w:rPr>
        <w:t>o</w:t>
      </w:r>
      <w:proofErr w:type="spellEnd"/>
    </w:p>
    <w:p w:rsidR="007779C3" w:rsidRPr="00B57401" w:rsidRDefault="00072D42" w:rsidP="00D04A76">
      <w:pPr>
        <w:pStyle w:val="Sinespaciado"/>
        <w:rPr>
          <w:rFonts w:ascii="Calibri" w:hAnsi="Calibri" w:cs="Calibri"/>
          <w:i/>
          <w:iCs/>
        </w:rPr>
      </w:pPr>
      <w:r w:rsidRPr="00072D42">
        <w:rPr>
          <w:rFonts w:ascii="Calibri" w:hAnsi="Calibri" w:cs="Calibri"/>
          <w:b/>
          <w:i/>
          <w:iCs/>
        </w:rPr>
        <w:t xml:space="preserve"> NMC Kim</w:t>
      </w:r>
      <w:r>
        <w:rPr>
          <w:rFonts w:ascii="Calibri" w:hAnsi="Calibri" w:cs="Calibri"/>
          <w:i/>
          <w:iCs/>
        </w:rPr>
        <w:br/>
      </w:r>
      <w:proofErr w:type="spellStart"/>
      <w:r w:rsidR="007779C3" w:rsidRPr="00B57401">
        <w:rPr>
          <w:rFonts w:ascii="Calibri" w:hAnsi="Calibri" w:cs="Calibri"/>
          <w:i/>
          <w:iCs/>
        </w:rPr>
        <w:t>Presente</w:t>
      </w:r>
      <w:proofErr w:type="spellEnd"/>
    </w:p>
    <w:p w:rsidR="007779C3" w:rsidRPr="00B57401" w:rsidRDefault="007779C3" w:rsidP="00D04A76">
      <w:pPr>
        <w:pStyle w:val="Sinespaciado"/>
        <w:rPr>
          <w:rFonts w:ascii="Calibri" w:hAnsi="Calibri" w:cs="Calibri"/>
          <w:i/>
          <w:iCs/>
        </w:rPr>
      </w:pPr>
    </w:p>
    <w:p w:rsidR="007779C3" w:rsidRPr="00B57401" w:rsidRDefault="00330842" w:rsidP="00D04A76">
      <w:pPr>
        <w:pStyle w:val="Sinespaciado"/>
        <w:jc w:val="both"/>
        <w:rPr>
          <w:rFonts w:ascii="Calibri" w:eastAsia="Times New Roman" w:hAnsi="Calibri" w:cs="Calibri"/>
          <w:i/>
          <w:iCs/>
          <w:lang w:eastAsia="es-ES_tradnl"/>
        </w:rPr>
      </w:pPr>
      <w:r w:rsidRPr="00B57401">
        <w:rPr>
          <w:rFonts w:ascii="Calibri" w:eastAsia="Times New Roman" w:hAnsi="Calibri" w:cs="Calibri"/>
          <w:i/>
          <w:iCs/>
          <w:lang w:eastAsia="es-ES_tradnl"/>
        </w:rPr>
        <w:t>Solar</w:t>
      </w:r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Energy </w:t>
      </w:r>
      <w:r w:rsidR="00094BCA" w:rsidRPr="00B57401">
        <w:rPr>
          <w:rFonts w:ascii="Calibri" w:eastAsia="Times New Roman" w:hAnsi="Calibri" w:cs="Calibri"/>
          <w:i/>
          <w:iCs/>
          <w:lang w:eastAsia="es-ES_tradnl"/>
        </w:rPr>
        <w:t xml:space="preserve">le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presenta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="00094BCA" w:rsidRPr="00B57401">
        <w:rPr>
          <w:rFonts w:ascii="Calibri" w:eastAsia="Times New Roman" w:hAnsi="Calibri" w:cs="Calibri"/>
          <w:i/>
          <w:iCs/>
          <w:lang w:eastAsia="es-ES_tradnl"/>
        </w:rPr>
        <w:t>su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propuesta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integral para el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diseño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,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suministro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e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instalación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de un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sistema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fotovoltaico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de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última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generación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,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específicamente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diseñado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para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su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residencia. Este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proyecto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no solo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cubrirá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su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demanda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energética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promedio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mensual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de </w:t>
      </w:r>
      <w:r w:rsidR="009A0A70">
        <w:rPr>
          <w:rFonts w:ascii="Calibri" w:eastAsia="Times New Roman" w:hAnsi="Calibri" w:cs="Calibri"/>
          <w:b/>
          <w:bCs/>
          <w:i/>
          <w:iCs/>
          <w:color w:val="F79646" w:themeColor="accent6"/>
          <w:sz w:val="28"/>
          <w:szCs w:val="28"/>
          <w:lang w:eastAsia="es-ES_tradnl"/>
        </w:rPr>
        <w:t>33</w:t>
      </w:r>
      <w:r w:rsidR="00072D42">
        <w:rPr>
          <w:rFonts w:ascii="Calibri" w:eastAsia="Times New Roman" w:hAnsi="Calibri" w:cs="Calibri"/>
          <w:b/>
          <w:bCs/>
          <w:i/>
          <w:iCs/>
          <w:color w:val="F79646" w:themeColor="accent6"/>
          <w:sz w:val="28"/>
          <w:szCs w:val="28"/>
          <w:lang w:eastAsia="es-ES_tradnl"/>
        </w:rPr>
        <w:t>3</w:t>
      </w:r>
      <w:r w:rsidR="007779C3" w:rsidRPr="001713FF">
        <w:rPr>
          <w:rFonts w:ascii="Calibri" w:eastAsia="Times New Roman" w:hAnsi="Calibri" w:cs="Calibri"/>
          <w:b/>
          <w:bCs/>
          <w:i/>
          <w:iCs/>
          <w:color w:val="F79646" w:themeColor="accent6"/>
          <w:sz w:val="28"/>
          <w:szCs w:val="28"/>
          <w:lang w:eastAsia="es-ES_tradnl"/>
        </w:rPr>
        <w:t xml:space="preserve"> kWh</w:t>
      </w:r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,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sino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que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además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le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permitirá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disfrutar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de:</w:t>
      </w:r>
    </w:p>
    <w:p w:rsidR="00D04A76" w:rsidRPr="00B57401" w:rsidRDefault="00D04A76" w:rsidP="00D04A76">
      <w:pPr>
        <w:pStyle w:val="Sinespaciado"/>
        <w:jc w:val="both"/>
        <w:rPr>
          <w:rFonts w:ascii="Calibri" w:eastAsia="Times New Roman" w:hAnsi="Calibri" w:cs="Calibri"/>
          <w:i/>
          <w:iCs/>
          <w:lang w:eastAsia="es-ES_tradnl"/>
        </w:rPr>
      </w:pPr>
    </w:p>
    <w:p w:rsidR="00094BCA" w:rsidRPr="00B57401" w:rsidRDefault="00094BCA" w:rsidP="00D04A76">
      <w:pPr>
        <w:pStyle w:val="Sinespaciado"/>
        <w:jc w:val="both"/>
        <w:rPr>
          <w:rFonts w:ascii="Calibri" w:eastAsia="Times New Roman" w:hAnsi="Calibri" w:cs="Calibri"/>
          <w:i/>
          <w:iCs/>
          <w:lang w:eastAsia="es-ES_tradnl"/>
        </w:rPr>
      </w:pPr>
    </w:p>
    <w:p w:rsidR="007779C3" w:rsidRPr="00B57401" w:rsidRDefault="007779C3" w:rsidP="00D04A76">
      <w:pPr>
        <w:pStyle w:val="Sinespaciado"/>
        <w:numPr>
          <w:ilvl w:val="0"/>
          <w:numId w:val="16"/>
        </w:numPr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Independencia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energética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D04A76">
      <w:pPr>
        <w:pStyle w:val="Sinespaciado"/>
        <w:numPr>
          <w:ilvl w:val="0"/>
          <w:numId w:val="16"/>
        </w:numPr>
        <w:rPr>
          <w:rFonts w:ascii="Calibri" w:eastAsia="Times New Roman" w:hAnsi="Calibri" w:cs="Calibri"/>
          <w:i/>
          <w:iCs/>
          <w:lang w:eastAsia="es-ES_tradnl"/>
        </w:rPr>
      </w:pPr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Control de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costos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a largo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plazo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D04A76">
      <w:pPr>
        <w:pStyle w:val="Sinespaciado"/>
        <w:numPr>
          <w:ilvl w:val="0"/>
          <w:numId w:val="16"/>
        </w:numPr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Sustentabilidad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ambiental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D04A76">
      <w:pPr>
        <w:pStyle w:val="Sinespaciado"/>
        <w:numPr>
          <w:ilvl w:val="0"/>
          <w:numId w:val="16"/>
        </w:numPr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Valorización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de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su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propiedad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7779C3" w:rsidRPr="00B57401" w:rsidRDefault="007779C3" w:rsidP="00D04A76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Análisis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de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Consumo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Energético</w:t>
      </w:r>
      <w:proofErr w:type="spellEnd"/>
    </w:p>
    <w:p w:rsidR="00D04A76" w:rsidRPr="00B57401" w:rsidRDefault="00D04A76" w:rsidP="00D04A76">
      <w:pPr>
        <w:pStyle w:val="Sinespaciado"/>
        <w:jc w:val="center"/>
        <w:rPr>
          <w:rFonts w:ascii="Calibri" w:eastAsia="Times New Roman" w:hAnsi="Calibri" w:cs="Calibri"/>
          <w:i/>
          <w:iCs/>
          <w:sz w:val="24"/>
          <w:szCs w:val="24"/>
          <w:lang w:eastAsia="es-ES_tradnl"/>
        </w:rPr>
      </w:pPr>
    </w:p>
    <w:tbl>
      <w:tblPr>
        <w:tblStyle w:val="Listaoscura-nfasis6"/>
        <w:tblW w:w="0" w:type="auto"/>
        <w:jc w:val="center"/>
        <w:tblLook w:val="04A0" w:firstRow="1" w:lastRow="0" w:firstColumn="1" w:lastColumn="0" w:noHBand="0" w:noVBand="1"/>
      </w:tblPr>
      <w:tblGrid>
        <w:gridCol w:w="2985"/>
        <w:gridCol w:w="1685"/>
      </w:tblGrid>
      <w:tr w:rsidR="007779C3" w:rsidRPr="00B57401" w:rsidTr="00D04A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b w:val="0"/>
                <w:bCs w:val="0"/>
                <w:i/>
                <w:iCs/>
                <w:sz w:val="24"/>
                <w:szCs w:val="24"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sz w:val="24"/>
                <w:szCs w:val="24"/>
                <w:lang w:eastAsia="es-ES_tradnl"/>
              </w:rPr>
              <w:t>Parámetro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i/>
                <w:iCs/>
                <w:sz w:val="24"/>
                <w:szCs w:val="24"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sz w:val="24"/>
                <w:szCs w:val="24"/>
                <w:lang w:eastAsia="es-ES_tradnl"/>
              </w:rPr>
              <w:t>Valor</w:t>
            </w:r>
          </w:p>
        </w:tc>
      </w:tr>
      <w:tr w:rsidR="007779C3" w:rsidRPr="00B57401" w:rsidTr="00D04A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Consumo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mensual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promedio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9A0A70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33</w:t>
            </w:r>
            <w:r w:rsidR="00072D42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3</w:t>
            </w:r>
            <w:r w:rsidR="000D56B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</w:t>
            </w:r>
            <w:r w:rsidR="007779C3"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kWh</w:t>
            </w:r>
          </w:p>
        </w:tc>
      </w:tr>
      <w:tr w:rsidR="007779C3" w:rsidRPr="00B57401" w:rsidTr="00D04A7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Consumo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anual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estimado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9A0A70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3,9</w:t>
            </w:r>
            <w:r w:rsidR="00072D42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96</w:t>
            </w:r>
            <w:r w:rsidR="007779C3"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kWh</w:t>
            </w:r>
          </w:p>
        </w:tc>
      </w:tr>
      <w:tr w:rsidR="007779C3" w:rsidRPr="00B57401" w:rsidTr="00D04A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Tarifa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promedio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actual</w:t>
            </w:r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Q</w:t>
            </w:r>
            <w:r w:rsidR="00F9195F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2.</w:t>
            </w:r>
            <w:r w:rsidR="00072D42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20</w:t>
            </w:r>
            <w:r w:rsidR="00F9195F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</w:t>
            </w:r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por kWh</w:t>
            </w:r>
          </w:p>
        </w:tc>
      </w:tr>
      <w:tr w:rsidR="007779C3" w:rsidRPr="00B57401" w:rsidTr="00D04A7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Gasto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anual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actual</w:t>
            </w:r>
            <w:r w:rsidR="001713FF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="001713FF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aprox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0D56B1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Q</w:t>
            </w:r>
            <w:r w:rsidR="00072D42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8,791.20</w:t>
            </w:r>
          </w:p>
        </w:tc>
      </w:tr>
    </w:tbl>
    <w:p w:rsidR="007779C3" w:rsidRPr="00B57401" w:rsidRDefault="007779C3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C6981" w:rsidRDefault="000C6981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</w:p>
    <w:p w:rsidR="007779C3" w:rsidRPr="00B57401" w:rsidRDefault="00F11D13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  <w:r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br/>
      </w:r>
      <w:bookmarkStart w:id="0" w:name="_GoBack"/>
      <w:bookmarkEnd w:id="0"/>
      <w:proofErr w:type="spellStart"/>
      <w:r w:rsidR="007779C3"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Diseño</w:t>
      </w:r>
      <w:proofErr w:type="spellEnd"/>
      <w:r w:rsidR="007779C3"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de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Ingeniería</w:t>
      </w:r>
      <w:proofErr w:type="spellEnd"/>
    </w:p>
    <w:p w:rsidR="00094BCA" w:rsidRPr="00B57401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24"/>
          <w:szCs w:val="24"/>
          <w:lang w:eastAsia="es-ES_tradnl"/>
        </w:rPr>
      </w:pP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Sistema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diseñado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a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medida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por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nuestro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departamento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técnico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,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aplicando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normas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internacionales</w:t>
      </w:r>
      <w:proofErr w:type="spellEnd"/>
      <w:r w:rsidR="00890D09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r w:rsidR="00F11D13">
        <w:rPr>
          <w:rFonts w:ascii="Calibri" w:eastAsia="Times New Roman" w:hAnsi="Calibri" w:cs="Calibri"/>
          <w:i/>
          <w:iCs/>
          <w:lang w:eastAsia="es-ES_tradnl"/>
        </w:rPr>
        <w:t xml:space="preserve">y </w:t>
      </w:r>
      <w:proofErr w:type="spellStart"/>
      <w:r w:rsidR="00F11D13" w:rsidRPr="00B57401">
        <w:rPr>
          <w:rFonts w:ascii="Calibri" w:eastAsia="Times New Roman" w:hAnsi="Calibri" w:cs="Calibri"/>
          <w:i/>
          <w:iCs/>
          <w:lang w:eastAsia="es-ES_tradnl"/>
        </w:rPr>
        <w:t>criterios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de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máxima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eficiencia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tbl>
      <w:tblPr>
        <w:tblStyle w:val="Listaoscura-nfasis6"/>
        <w:tblW w:w="0" w:type="auto"/>
        <w:jc w:val="center"/>
        <w:tblLook w:val="04A0" w:firstRow="1" w:lastRow="0" w:firstColumn="1" w:lastColumn="0" w:noHBand="0" w:noVBand="1"/>
      </w:tblPr>
      <w:tblGrid>
        <w:gridCol w:w="3306"/>
        <w:gridCol w:w="3501"/>
        <w:gridCol w:w="1184"/>
      </w:tblGrid>
      <w:tr w:rsidR="00D04A76" w:rsidRPr="00B57401" w:rsidTr="00094B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Componente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Descripción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Cantidad</w:t>
            </w:r>
            <w:proofErr w:type="spellEnd"/>
          </w:p>
        </w:tc>
      </w:tr>
      <w:tr w:rsidR="00D04A76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Paneles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Solares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Monocristalinos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072D42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lang w:eastAsia="es-ES_tradnl"/>
              </w:rPr>
              <w:t>620</w:t>
            </w:r>
            <w:r w:rsidR="007779C3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W Tier 1 </w:t>
            </w:r>
            <w:r w:rsidR="00330842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–</w:t>
            </w:r>
            <w:r w:rsidR="007779C3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r w:rsidR="00F9195F">
              <w:rPr>
                <w:rFonts w:ascii="Calibri" w:eastAsia="Times New Roman" w:hAnsi="Calibri" w:cs="Calibri"/>
                <w:i/>
                <w:iCs/>
                <w:lang w:eastAsia="es-ES_tradnl"/>
              </w:rPr>
              <w:t>J</w:t>
            </w:r>
            <w:r>
              <w:rPr>
                <w:rFonts w:ascii="Calibri" w:eastAsia="Times New Roman" w:hAnsi="Calibri" w:cs="Calibri"/>
                <w:i/>
                <w:iCs/>
                <w:lang w:eastAsia="es-ES_tradnl"/>
              </w:rPr>
              <w:t>A Solar</w:t>
            </w:r>
          </w:p>
        </w:tc>
        <w:tc>
          <w:tcPr>
            <w:tcW w:w="0" w:type="auto"/>
            <w:hideMark/>
          </w:tcPr>
          <w:p w:rsidR="007779C3" w:rsidRPr="00B57401" w:rsidRDefault="009A0A70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lang w:eastAsia="es-ES_tradnl"/>
              </w:rPr>
              <w:t>6</w:t>
            </w:r>
            <w:r w:rsidR="007779C3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="007779C3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unidades</w:t>
            </w:r>
            <w:proofErr w:type="spellEnd"/>
          </w:p>
        </w:tc>
      </w:tr>
      <w:tr w:rsidR="00D04A76" w:rsidRPr="00B57401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Inversor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Huawei SUN2000-</w:t>
            </w:r>
            <w:r w:rsidR="00072D42">
              <w:rPr>
                <w:rFonts w:ascii="Calibri" w:eastAsia="Times New Roman" w:hAnsi="Calibri" w:cs="Calibri"/>
                <w:i/>
                <w:iCs/>
                <w:lang w:eastAsia="es-ES_tradnl"/>
              </w:rPr>
              <w:t>4</w:t>
            </w: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KTL-L1</w:t>
            </w:r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98.6%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eficiencia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-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Gestión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inteligente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1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unidad</w:t>
            </w:r>
            <w:proofErr w:type="spellEnd"/>
          </w:p>
        </w:tc>
      </w:tr>
      <w:tr w:rsidR="00D04A76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Sistema de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Monitoreo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App Huawei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FusionSolar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Incluido</w:t>
            </w:r>
            <w:proofErr w:type="spellEnd"/>
          </w:p>
        </w:tc>
      </w:tr>
      <w:tr w:rsidR="00D04A76" w:rsidRPr="00B57401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Estructura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de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Montaje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Premium</w:t>
            </w:r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Aluminio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anodizado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-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Inoxidable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Incluido</w:t>
            </w:r>
            <w:proofErr w:type="spellEnd"/>
          </w:p>
        </w:tc>
      </w:tr>
      <w:tr w:rsidR="00D04A76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Protecciones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Eléctricas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AC y DC - Norma UL</w:t>
            </w:r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Incluido</w:t>
            </w:r>
            <w:proofErr w:type="spellEnd"/>
          </w:p>
        </w:tc>
      </w:tr>
      <w:tr w:rsidR="00D04A76" w:rsidRPr="00B57401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Ingeniería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y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Diseño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Layout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personalizado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Incluido</w:t>
            </w:r>
            <w:proofErr w:type="spellEnd"/>
          </w:p>
        </w:tc>
      </w:tr>
      <w:tr w:rsidR="00D04A76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Instalación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Certificada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Técnicos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certificados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Huawei</w:t>
            </w:r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Incluido</w:t>
            </w:r>
            <w:proofErr w:type="spellEnd"/>
          </w:p>
        </w:tc>
      </w:tr>
    </w:tbl>
    <w:p w:rsidR="007779C3" w:rsidRPr="00B57401" w:rsidRDefault="007779C3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Producción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Energética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Estimada</w:t>
      </w:r>
      <w:proofErr w:type="spellEnd"/>
    </w:p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sz w:val="24"/>
          <w:szCs w:val="24"/>
          <w:lang w:eastAsia="es-ES_tradnl"/>
        </w:rPr>
      </w:pPr>
    </w:p>
    <w:tbl>
      <w:tblPr>
        <w:tblStyle w:val="Listaoscura-nfasis6"/>
        <w:tblW w:w="0" w:type="auto"/>
        <w:jc w:val="center"/>
        <w:tblLook w:val="04A0" w:firstRow="1" w:lastRow="0" w:firstColumn="1" w:lastColumn="0" w:noHBand="0" w:noVBand="1"/>
      </w:tblPr>
      <w:tblGrid>
        <w:gridCol w:w="2946"/>
        <w:gridCol w:w="2166"/>
      </w:tblGrid>
      <w:tr w:rsidR="007779C3" w:rsidRPr="00B57401" w:rsidTr="00094B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Parámetro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Valor</w:t>
            </w:r>
          </w:p>
        </w:tc>
      </w:tr>
      <w:tr w:rsidR="007779C3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Generación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mensual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promedio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9A0A70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lang w:eastAsia="es-ES_tradnl"/>
              </w:rPr>
              <w:t>3</w:t>
            </w:r>
            <w:r w:rsidR="00F11D13">
              <w:rPr>
                <w:rFonts w:ascii="Calibri" w:eastAsia="Times New Roman" w:hAnsi="Calibri" w:cs="Calibri"/>
                <w:i/>
                <w:iCs/>
                <w:lang w:eastAsia="es-ES_tradnl"/>
              </w:rPr>
              <w:t>35.33</w:t>
            </w:r>
            <w:r w:rsidR="007779C3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kWh</w:t>
            </w:r>
          </w:p>
        </w:tc>
      </w:tr>
      <w:tr w:rsidR="007779C3" w:rsidRPr="00B57401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3A6F5C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  <w:lang w:eastAsia="es-ES_tradnl"/>
              </w:rPr>
              <w:t>Potencia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lang w:eastAsia="es-ES_tradnl"/>
              </w:rPr>
              <w:t>anual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lang w:eastAsia="es-ES_tradnl"/>
              </w:rPr>
              <w:t>instalada</w:t>
            </w:r>
            <w:proofErr w:type="spellEnd"/>
          </w:p>
        </w:tc>
        <w:tc>
          <w:tcPr>
            <w:tcW w:w="0" w:type="auto"/>
            <w:hideMark/>
          </w:tcPr>
          <w:p w:rsidR="007779C3" w:rsidRPr="009A0A70" w:rsidRDefault="00F11D13" w:rsidP="009A0A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i/>
                <w:iCs/>
              </w:rPr>
              <w:t xml:space="preserve">4,024 </w:t>
            </w:r>
            <w:r w:rsidR="007779C3" w:rsidRPr="00B57401">
              <w:rPr>
                <w:rFonts w:ascii="Calibri" w:hAnsi="Calibri" w:cs="Calibri"/>
                <w:i/>
                <w:iCs/>
              </w:rPr>
              <w:t>kWh</w:t>
            </w:r>
          </w:p>
        </w:tc>
      </w:tr>
      <w:tr w:rsidR="007779C3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Reducción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CO2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anual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Aprox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. </w:t>
            </w:r>
            <w:r w:rsidR="009A0A70">
              <w:rPr>
                <w:rFonts w:ascii="Calibri" w:eastAsia="Times New Roman" w:hAnsi="Calibri" w:cs="Calibri"/>
                <w:i/>
                <w:iCs/>
                <w:lang w:eastAsia="es-ES_tradnl"/>
              </w:rPr>
              <w:t>1</w:t>
            </w:r>
            <w:r w:rsidR="009A0A70">
              <w:rPr>
                <w:rFonts w:ascii="Calibri" w:eastAsia="Times New Roman" w:hAnsi="Calibri" w:cs="Calibri"/>
                <w:i/>
                <w:iCs/>
              </w:rPr>
              <w:t>.</w:t>
            </w:r>
            <w:r w:rsidR="00F11D13">
              <w:rPr>
                <w:rFonts w:ascii="Calibri" w:eastAsia="Times New Roman" w:hAnsi="Calibri" w:cs="Calibri"/>
                <w:i/>
                <w:iCs/>
              </w:rPr>
              <w:t>61</w:t>
            </w:r>
            <w:r w:rsidR="009A0A70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toneladas</w:t>
            </w:r>
            <w:proofErr w:type="spellEnd"/>
          </w:p>
        </w:tc>
      </w:tr>
    </w:tbl>
    <w:p w:rsidR="007779C3" w:rsidRPr="00B57401" w:rsidRDefault="007779C3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94BCA" w:rsidRPr="00890D09" w:rsidRDefault="007779C3" w:rsidP="009E659B">
      <w:pPr>
        <w:pStyle w:val="Sinespaciado"/>
        <w:jc w:val="center"/>
        <w:rPr>
          <w:rFonts w:ascii="Calibri" w:eastAsia="Times New Roman" w:hAnsi="Calibri" w:cs="Calibri"/>
          <w:i/>
          <w:iCs/>
          <w:sz w:val="24"/>
          <w:szCs w:val="24"/>
          <w:lang w:eastAsia="es-ES_tradnl"/>
        </w:rPr>
      </w:pPr>
      <w:proofErr w:type="spellStart"/>
      <w:r w:rsidRPr="00890D09">
        <w:rPr>
          <w:rFonts w:ascii="Calibri" w:eastAsia="Times New Roman" w:hAnsi="Calibri" w:cs="Calibri"/>
          <w:i/>
          <w:iCs/>
          <w:sz w:val="24"/>
          <w:szCs w:val="24"/>
          <w:lang w:eastAsia="es-ES_tradnl"/>
        </w:rPr>
        <w:t>Análisis</w:t>
      </w:r>
      <w:proofErr w:type="spellEnd"/>
      <w:r w:rsidRPr="00890D09">
        <w:rPr>
          <w:rFonts w:ascii="Calibri" w:eastAsia="Times New Roman" w:hAnsi="Calibri" w:cs="Calibri"/>
          <w:i/>
          <w:iCs/>
          <w:sz w:val="24"/>
          <w:szCs w:val="24"/>
          <w:lang w:eastAsia="es-ES_tradnl"/>
        </w:rPr>
        <w:t xml:space="preserve"> </w:t>
      </w:r>
      <w:proofErr w:type="spellStart"/>
      <w:r w:rsidRPr="00890D09">
        <w:rPr>
          <w:rFonts w:ascii="Calibri" w:eastAsia="Times New Roman" w:hAnsi="Calibri" w:cs="Calibri"/>
          <w:i/>
          <w:iCs/>
          <w:sz w:val="24"/>
          <w:szCs w:val="24"/>
          <w:lang w:eastAsia="es-ES_tradnl"/>
        </w:rPr>
        <w:t>Financiero</w:t>
      </w:r>
      <w:proofErr w:type="spellEnd"/>
    </w:p>
    <w:p w:rsidR="00094BCA" w:rsidRPr="00B57401" w:rsidRDefault="00094BCA" w:rsidP="009E659B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</w:p>
    <w:p w:rsidR="007779C3" w:rsidRPr="00890D09" w:rsidRDefault="007779C3" w:rsidP="009E659B">
      <w:pPr>
        <w:pStyle w:val="Sinespaciado"/>
        <w:jc w:val="center"/>
        <w:rPr>
          <w:rFonts w:ascii="Calibri" w:eastAsia="Times New Roman" w:hAnsi="Calibri" w:cs="Calibri"/>
          <w:i/>
          <w:iCs/>
          <w:sz w:val="44"/>
          <w:szCs w:val="44"/>
          <w:lang w:eastAsia="es-ES_tradnl"/>
        </w:rPr>
      </w:pPr>
      <w:proofErr w:type="spellStart"/>
      <w:r w:rsidRPr="00890D09">
        <w:rPr>
          <w:rFonts w:ascii="Calibri" w:eastAsia="Times New Roman" w:hAnsi="Calibri" w:cs="Calibri"/>
          <w:i/>
          <w:iCs/>
          <w:sz w:val="44"/>
          <w:szCs w:val="44"/>
          <w:lang w:eastAsia="es-ES_tradnl"/>
        </w:rPr>
        <w:t>Inversión</w:t>
      </w:r>
      <w:proofErr w:type="spellEnd"/>
      <w:r w:rsidRPr="00890D09">
        <w:rPr>
          <w:rFonts w:ascii="Calibri" w:eastAsia="Times New Roman" w:hAnsi="Calibri" w:cs="Calibri"/>
          <w:i/>
          <w:iCs/>
          <w:sz w:val="44"/>
          <w:szCs w:val="44"/>
          <w:lang w:eastAsia="es-ES_tradnl"/>
        </w:rPr>
        <w:t xml:space="preserve"> Total:</w:t>
      </w:r>
    </w:p>
    <w:p w:rsidR="007779C3" w:rsidRPr="00B57401" w:rsidRDefault="009715DD" w:rsidP="009E659B">
      <w:pPr>
        <w:pStyle w:val="Sinespaciado"/>
        <w:jc w:val="center"/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</w:pPr>
      <w:r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>Q</w:t>
      </w:r>
      <w:r w:rsidR="00F11D13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>30</w:t>
      </w:r>
      <w:r w:rsidR="00F825CD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>,</w:t>
      </w:r>
      <w:r w:rsidR="00890D09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>0</w:t>
      </w:r>
      <w:r w:rsidR="00F825CD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>00</w:t>
      </w:r>
      <w:r w:rsidR="007779C3" w:rsidRPr="00B57401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 xml:space="preserve">.00 + IVA (Proyecto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>llave</w:t>
      </w:r>
      <w:proofErr w:type="spellEnd"/>
      <w:r w:rsidR="007779C3" w:rsidRPr="00B57401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 xml:space="preserve">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>en</w:t>
      </w:r>
      <w:proofErr w:type="spellEnd"/>
      <w:r w:rsidR="007779C3" w:rsidRPr="00B57401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 xml:space="preserve"> mano)</w:t>
      </w:r>
    </w:p>
    <w:p w:rsidR="00094BCA" w:rsidRPr="00B57401" w:rsidRDefault="00094BCA" w:rsidP="009E659B">
      <w:pPr>
        <w:pStyle w:val="Sinespaciado"/>
        <w:jc w:val="center"/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</w:pPr>
    </w:p>
    <w:p w:rsidR="00D04A76" w:rsidRPr="00B57401" w:rsidRDefault="00D04A76" w:rsidP="009E659B">
      <w:pPr>
        <w:pStyle w:val="Sinespaciado"/>
        <w:jc w:val="center"/>
        <w:rPr>
          <w:rFonts w:ascii="Calibri" w:eastAsia="Times New Roman" w:hAnsi="Calibri" w:cs="Calibri"/>
          <w:i/>
          <w:iCs/>
          <w:sz w:val="28"/>
          <w:szCs w:val="28"/>
          <w:lang w:eastAsia="es-ES_tradnl"/>
        </w:rPr>
      </w:pPr>
      <w:r w:rsidRPr="00B57401">
        <w:rPr>
          <w:rFonts w:ascii="Calibri" w:eastAsia="Times New Roman" w:hAnsi="Calibri" w:cs="Calibri"/>
          <w:i/>
          <w:iCs/>
          <w:sz w:val="28"/>
          <w:szCs w:val="28"/>
          <w:lang w:eastAsia="es-ES_tradnl"/>
        </w:rPr>
        <w:t>OPCIONES FINANCIAMIENTOS</w:t>
      </w:r>
    </w:p>
    <w:p w:rsidR="00D04A76" w:rsidRPr="00890D09" w:rsidRDefault="00D04A76" w:rsidP="009E659B">
      <w:pPr>
        <w:pStyle w:val="Sinespaciado"/>
        <w:jc w:val="center"/>
        <w:rPr>
          <w:rFonts w:ascii="Calibri" w:eastAsia="Times New Roman" w:hAnsi="Calibri" w:cs="Calibri"/>
          <w:i/>
          <w:iCs/>
          <w:color w:val="7030A0"/>
          <w:sz w:val="28"/>
          <w:szCs w:val="28"/>
          <w:lang w:eastAsia="es-ES_tradnl"/>
        </w:rPr>
      </w:pPr>
      <w:r w:rsidRPr="00890D09">
        <w:rPr>
          <w:rFonts w:ascii="Calibri" w:eastAsia="Times New Roman" w:hAnsi="Calibri" w:cs="Calibri"/>
          <w:i/>
          <w:iCs/>
          <w:color w:val="7030A0"/>
          <w:sz w:val="28"/>
          <w:szCs w:val="28"/>
          <w:lang w:eastAsia="es-ES_tradnl"/>
        </w:rPr>
        <w:t xml:space="preserve">48 </w:t>
      </w:r>
      <w:r w:rsidR="00890D09" w:rsidRPr="00890D09">
        <w:rPr>
          <w:rFonts w:ascii="Calibri" w:eastAsia="Times New Roman" w:hAnsi="Calibri" w:cs="Calibri"/>
          <w:i/>
          <w:iCs/>
          <w:color w:val="7030A0"/>
          <w:sz w:val="28"/>
          <w:szCs w:val="28"/>
          <w:lang w:eastAsia="es-ES_tradnl"/>
        </w:rPr>
        <w:t>NEOCUOTAS (VISA O MASTER CARD)</w:t>
      </w:r>
      <w:r w:rsidRPr="00890D09">
        <w:rPr>
          <w:rFonts w:ascii="Calibri" w:eastAsia="Times New Roman" w:hAnsi="Calibri" w:cs="Calibri"/>
          <w:i/>
          <w:iCs/>
          <w:color w:val="7030A0"/>
          <w:sz w:val="28"/>
          <w:szCs w:val="28"/>
          <w:lang w:eastAsia="es-ES_tradnl"/>
        </w:rPr>
        <w:t xml:space="preserve"> </w:t>
      </w:r>
      <w:r w:rsidR="009A0A70">
        <w:rPr>
          <w:rFonts w:ascii="Calibri" w:eastAsia="Times New Roman" w:hAnsi="Calibri" w:cs="Calibri"/>
          <w:i/>
          <w:iCs/>
          <w:color w:val="7030A0"/>
          <w:sz w:val="28"/>
          <w:szCs w:val="28"/>
          <w:lang w:eastAsia="es-ES_tradnl"/>
        </w:rPr>
        <w:t>Q</w:t>
      </w:r>
      <w:r w:rsidR="00F11D13">
        <w:rPr>
          <w:rFonts w:ascii="Calibri" w:eastAsia="Times New Roman" w:hAnsi="Calibri" w:cs="Calibri"/>
          <w:i/>
          <w:iCs/>
          <w:color w:val="7030A0"/>
          <w:sz w:val="28"/>
          <w:szCs w:val="28"/>
          <w:lang w:eastAsia="es-ES_tradnl"/>
        </w:rPr>
        <w:t>700.00</w:t>
      </w:r>
    </w:p>
    <w:p w:rsidR="00D04A76" w:rsidRPr="00890D09" w:rsidRDefault="00D04A76" w:rsidP="009E659B">
      <w:pPr>
        <w:pStyle w:val="Sinespaciado"/>
        <w:jc w:val="center"/>
        <w:rPr>
          <w:rFonts w:ascii="Calibri" w:eastAsia="Times New Roman" w:hAnsi="Calibri" w:cs="Calibri"/>
          <w:i/>
          <w:iCs/>
          <w:color w:val="FF0000"/>
          <w:sz w:val="28"/>
          <w:szCs w:val="28"/>
          <w:lang w:eastAsia="es-ES_tradnl"/>
        </w:rPr>
      </w:pPr>
      <w:r w:rsidRPr="00890D09">
        <w:rPr>
          <w:rFonts w:ascii="Calibri" w:eastAsia="Times New Roman" w:hAnsi="Calibri" w:cs="Calibri"/>
          <w:i/>
          <w:iCs/>
          <w:color w:val="FF0000"/>
          <w:sz w:val="28"/>
          <w:szCs w:val="28"/>
          <w:lang w:eastAsia="es-ES_tradnl"/>
        </w:rPr>
        <w:t xml:space="preserve">36 CREDICUOTAS </w:t>
      </w:r>
      <w:r w:rsidR="00890D09" w:rsidRPr="00890D09">
        <w:rPr>
          <w:rFonts w:ascii="Calibri" w:eastAsia="Times New Roman" w:hAnsi="Calibri" w:cs="Calibri"/>
          <w:i/>
          <w:iCs/>
          <w:color w:val="FF0000"/>
          <w:sz w:val="28"/>
          <w:szCs w:val="28"/>
          <w:lang w:eastAsia="es-ES_tradnl"/>
        </w:rPr>
        <w:t>(</w:t>
      </w:r>
      <w:r w:rsidRPr="00890D09">
        <w:rPr>
          <w:rFonts w:ascii="Calibri" w:eastAsia="Times New Roman" w:hAnsi="Calibri" w:cs="Calibri"/>
          <w:i/>
          <w:iCs/>
          <w:color w:val="FF0000"/>
          <w:sz w:val="28"/>
          <w:szCs w:val="28"/>
          <w:lang w:eastAsia="es-ES_tradnl"/>
        </w:rPr>
        <w:t>BAC</w:t>
      </w:r>
      <w:r w:rsidR="00890D09" w:rsidRPr="00890D09">
        <w:rPr>
          <w:rFonts w:ascii="Calibri" w:eastAsia="Times New Roman" w:hAnsi="Calibri" w:cs="Calibri"/>
          <w:i/>
          <w:iCs/>
          <w:color w:val="FF0000"/>
          <w:sz w:val="28"/>
          <w:szCs w:val="28"/>
          <w:lang w:eastAsia="es-ES_tradnl"/>
        </w:rPr>
        <w:t>)</w:t>
      </w:r>
      <w:r w:rsidRPr="00890D09">
        <w:rPr>
          <w:rFonts w:ascii="Calibri" w:eastAsia="Times New Roman" w:hAnsi="Calibri" w:cs="Calibri"/>
          <w:i/>
          <w:iCs/>
          <w:color w:val="FF0000"/>
          <w:sz w:val="28"/>
          <w:szCs w:val="28"/>
          <w:lang w:eastAsia="es-ES_tradnl"/>
        </w:rPr>
        <w:t xml:space="preserve"> </w:t>
      </w:r>
      <w:r w:rsidR="009A0A70">
        <w:rPr>
          <w:rFonts w:ascii="Calibri" w:eastAsia="Times New Roman" w:hAnsi="Calibri" w:cs="Calibri"/>
          <w:i/>
          <w:iCs/>
          <w:color w:val="FF0000"/>
          <w:sz w:val="28"/>
          <w:szCs w:val="28"/>
          <w:lang w:eastAsia="es-ES_tradnl"/>
        </w:rPr>
        <w:t>Q</w:t>
      </w:r>
      <w:r w:rsidR="00F11D13">
        <w:rPr>
          <w:rFonts w:ascii="Calibri" w:eastAsia="Times New Roman" w:hAnsi="Calibri" w:cs="Calibri"/>
          <w:i/>
          <w:iCs/>
          <w:color w:val="FF0000"/>
          <w:sz w:val="28"/>
          <w:szCs w:val="28"/>
          <w:lang w:eastAsia="es-ES_tradnl"/>
        </w:rPr>
        <w:t>933.33</w:t>
      </w:r>
    </w:p>
    <w:p w:rsidR="00D04A76" w:rsidRPr="00B57401" w:rsidRDefault="00D04A76" w:rsidP="009E659B">
      <w:pPr>
        <w:pStyle w:val="Sinespaciado"/>
        <w:jc w:val="center"/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</w:pPr>
    </w:p>
    <w:p w:rsidR="007779C3" w:rsidRPr="00B57401" w:rsidRDefault="007779C3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330842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224937" w:rsidRDefault="00224937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224937" w:rsidRDefault="00224937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224937" w:rsidRDefault="00224937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224937" w:rsidRDefault="00224937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224937" w:rsidRPr="00B57401" w:rsidRDefault="00224937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330842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224937" w:rsidRDefault="00224937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224937" w:rsidRPr="00B57401" w:rsidRDefault="00224937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>Retorno</w:t>
      </w:r>
      <w:proofErr w:type="spellEnd"/>
      <w:r w:rsidRPr="00B57401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 xml:space="preserve"> de </w:t>
      </w:r>
      <w:proofErr w:type="spellStart"/>
      <w:r w:rsidRPr="00B57401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>Inversión</w:t>
      </w:r>
      <w:proofErr w:type="spellEnd"/>
      <w:r w:rsidRPr="00B57401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 xml:space="preserve"> (ROI)</w:t>
      </w:r>
    </w:p>
    <w:p w:rsidR="00094BCA" w:rsidRPr="00B57401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18"/>
          <w:szCs w:val="18"/>
          <w:lang w:eastAsia="es-ES_tradnl"/>
        </w:rPr>
      </w:pPr>
    </w:p>
    <w:tbl>
      <w:tblPr>
        <w:tblStyle w:val="Listaoscura-nfasis6"/>
        <w:tblW w:w="0" w:type="auto"/>
        <w:jc w:val="center"/>
        <w:tblLook w:val="04A0" w:firstRow="1" w:lastRow="0" w:firstColumn="1" w:lastColumn="0" w:noHBand="0" w:noVBand="1"/>
      </w:tblPr>
      <w:tblGrid>
        <w:gridCol w:w="3299"/>
        <w:gridCol w:w="2090"/>
      </w:tblGrid>
      <w:tr w:rsidR="007779C3" w:rsidRPr="00B57401" w:rsidTr="00094B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Concepto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Valor</w:t>
            </w:r>
          </w:p>
        </w:tc>
      </w:tr>
      <w:tr w:rsidR="00353751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353751" w:rsidRPr="00B57401" w:rsidRDefault="00353751" w:rsidP="00353751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Ahorro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anual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estimado</w:t>
            </w:r>
            <w:proofErr w:type="spellEnd"/>
          </w:p>
        </w:tc>
        <w:tc>
          <w:tcPr>
            <w:tcW w:w="0" w:type="auto"/>
            <w:hideMark/>
          </w:tcPr>
          <w:p w:rsidR="00353751" w:rsidRPr="00B57401" w:rsidRDefault="00F11D13" w:rsidP="00353751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Q8,791.20</w:t>
            </w:r>
          </w:p>
        </w:tc>
      </w:tr>
      <w:tr w:rsidR="00353751" w:rsidRPr="00B57401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353751" w:rsidRPr="00B57401" w:rsidRDefault="00353751" w:rsidP="00353751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ROI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proyectado</w:t>
            </w:r>
            <w:proofErr w:type="spellEnd"/>
          </w:p>
        </w:tc>
        <w:tc>
          <w:tcPr>
            <w:tcW w:w="0" w:type="auto"/>
            <w:hideMark/>
          </w:tcPr>
          <w:p w:rsidR="00353751" w:rsidRPr="00B57401" w:rsidRDefault="00F825CD" w:rsidP="00353751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lang w:eastAsia="es-ES_tradnl"/>
              </w:rPr>
              <w:t>4</w:t>
            </w:r>
            <w:r w:rsidR="00353751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="00353751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años</w:t>
            </w:r>
            <w:proofErr w:type="spellEnd"/>
          </w:p>
        </w:tc>
      </w:tr>
      <w:tr w:rsidR="00353751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353751" w:rsidRPr="00B57401" w:rsidRDefault="00353751" w:rsidP="00353751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Vida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útil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del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sistema</w:t>
            </w:r>
            <w:proofErr w:type="spellEnd"/>
          </w:p>
        </w:tc>
        <w:tc>
          <w:tcPr>
            <w:tcW w:w="0" w:type="auto"/>
            <w:hideMark/>
          </w:tcPr>
          <w:p w:rsidR="00353751" w:rsidRPr="00B57401" w:rsidRDefault="00353751" w:rsidP="00353751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+2</w:t>
            </w:r>
            <w:r w:rsidR="009A3543">
              <w:rPr>
                <w:rFonts w:ascii="Calibri" w:eastAsia="Times New Roman" w:hAnsi="Calibri" w:cs="Calibri"/>
                <w:i/>
                <w:iCs/>
                <w:lang w:eastAsia="es-ES_tradnl"/>
              </w:rPr>
              <w:t>6</w:t>
            </w: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años</w:t>
            </w:r>
            <w:proofErr w:type="spellEnd"/>
          </w:p>
        </w:tc>
      </w:tr>
      <w:tr w:rsidR="00353751" w:rsidRPr="00B57401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353751" w:rsidRPr="00B57401" w:rsidRDefault="00353751" w:rsidP="00353751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Rentabilidad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acumulada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a 2</w:t>
            </w:r>
            <w:r w:rsidR="009A3543">
              <w:rPr>
                <w:rFonts w:ascii="Calibri" w:eastAsia="Times New Roman" w:hAnsi="Calibri" w:cs="Calibri"/>
                <w:i/>
                <w:iCs/>
                <w:lang w:eastAsia="es-ES_tradnl"/>
              </w:rPr>
              <w:t>6</w:t>
            </w: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años</w:t>
            </w:r>
            <w:proofErr w:type="spellEnd"/>
          </w:p>
        </w:tc>
        <w:tc>
          <w:tcPr>
            <w:tcW w:w="0" w:type="auto"/>
            <w:hideMark/>
          </w:tcPr>
          <w:p w:rsidR="00353751" w:rsidRPr="00B57401" w:rsidRDefault="00353751" w:rsidP="00353751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+</w:t>
            </w:r>
            <w:r w:rsidR="009A0A70">
              <w:rPr>
                <w:rFonts w:ascii="Calibri" w:eastAsia="Times New Roman" w:hAnsi="Calibri" w:cs="Calibri"/>
                <w:i/>
                <w:iCs/>
                <w:lang w:eastAsia="es-ES_tradnl"/>
              </w:rPr>
              <w:t>Q2</w:t>
            </w:r>
            <w:r w:rsidR="00F11D13">
              <w:rPr>
                <w:rFonts w:ascii="Calibri" w:eastAsia="Times New Roman" w:hAnsi="Calibri" w:cs="Calibri"/>
                <w:i/>
                <w:iCs/>
                <w:lang w:eastAsia="es-ES_tradnl"/>
              </w:rPr>
              <w:t>28,566.00</w:t>
            </w: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aprox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.</w:t>
            </w:r>
          </w:p>
        </w:tc>
      </w:tr>
    </w:tbl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7779C3" w:rsidRPr="00B57401" w:rsidRDefault="007779C3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Incluye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escenarios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conservadores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y no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considera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futuros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aumentos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de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tarifa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eléctrica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que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acelerarían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su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retorno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Garantías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y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Beneficios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Exclusivos</w:t>
      </w:r>
      <w:proofErr w:type="spellEnd"/>
    </w:p>
    <w:p w:rsidR="00094BCA" w:rsidRPr="00B57401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20"/>
          <w:szCs w:val="20"/>
          <w:lang w:eastAsia="es-ES_tradnl"/>
        </w:rPr>
      </w:pP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Paneles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solares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: 25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años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de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producción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garantizada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Inversor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Huawei: </w:t>
      </w:r>
      <w:r w:rsidR="00330842" w:rsidRPr="00B57401">
        <w:rPr>
          <w:rFonts w:ascii="Calibri" w:eastAsia="Times New Roman" w:hAnsi="Calibri" w:cs="Calibri"/>
          <w:i/>
          <w:iCs/>
          <w:lang w:eastAsia="es-ES_tradnl"/>
        </w:rPr>
        <w:t>10</w:t>
      </w:r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años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garantía</w:t>
      </w:r>
      <w:proofErr w:type="spellEnd"/>
      <w:r w:rsidR="00330842"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Instalación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: 2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años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de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garantía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total.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Servicio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postventa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premium.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Soporte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técnico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especializado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Monitoreo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remoto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24/7.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Propuesta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de Valor </w:t>
      </w:r>
      <w:r w:rsidR="00330842"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Solar Energy</w:t>
      </w:r>
    </w:p>
    <w:p w:rsidR="00094BCA" w:rsidRPr="00B57401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18"/>
          <w:szCs w:val="18"/>
          <w:lang w:eastAsia="es-ES_tradnl"/>
        </w:rPr>
      </w:pP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Estudio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técnico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personalizado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Equipos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de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marcas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líderes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mundiales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Diseño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estético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y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minimalista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Ingeniería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con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visión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arquitectónica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Atención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personalizada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y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confidencialidad</w:t>
      </w:r>
      <w:proofErr w:type="spellEnd"/>
      <w:r w:rsidR="00D04A76" w:rsidRPr="00B57401">
        <w:rPr>
          <w:rFonts w:ascii="Calibri" w:eastAsia="Times New Roman" w:hAnsi="Calibri" w:cs="Calibri"/>
          <w:i/>
          <w:iCs/>
          <w:lang w:eastAsia="es-ES_tradnl"/>
        </w:rPr>
        <w:t xml:space="preserve"> (</w:t>
      </w:r>
      <w:proofErr w:type="spellStart"/>
      <w:r w:rsidR="00D04A76" w:rsidRPr="00B57401">
        <w:rPr>
          <w:rFonts w:ascii="Calibri" w:eastAsia="Times New Roman" w:hAnsi="Calibri" w:cs="Calibri"/>
          <w:i/>
          <w:iCs/>
          <w:lang w:eastAsia="es-ES_tradnl"/>
        </w:rPr>
        <w:t>contrato</w:t>
      </w:r>
      <w:proofErr w:type="spellEnd"/>
      <w:r w:rsidR="00D04A76" w:rsidRPr="00B57401">
        <w:rPr>
          <w:rFonts w:ascii="Calibri" w:eastAsia="Times New Roman" w:hAnsi="Calibri" w:cs="Calibri"/>
          <w:i/>
          <w:iCs/>
          <w:lang w:eastAsia="es-ES_tradnl"/>
        </w:rPr>
        <w:t xml:space="preserve"> con </w:t>
      </w:r>
      <w:proofErr w:type="spellStart"/>
      <w:r w:rsidR="00D04A76" w:rsidRPr="00B57401">
        <w:rPr>
          <w:rFonts w:ascii="Calibri" w:eastAsia="Times New Roman" w:hAnsi="Calibri" w:cs="Calibri"/>
          <w:i/>
          <w:iCs/>
          <w:lang w:eastAsia="es-ES_tradnl"/>
        </w:rPr>
        <w:t>termin</w:t>
      </w:r>
      <w:r w:rsidR="00094BCA" w:rsidRPr="00B57401">
        <w:rPr>
          <w:rFonts w:ascii="Calibri" w:eastAsia="Times New Roman" w:hAnsi="Calibri" w:cs="Calibri"/>
          <w:i/>
          <w:iCs/>
          <w:lang w:eastAsia="es-ES_tradnl"/>
        </w:rPr>
        <w:t>o</w:t>
      </w:r>
      <w:r w:rsidR="00D04A76" w:rsidRPr="00B57401">
        <w:rPr>
          <w:rFonts w:ascii="Calibri" w:eastAsia="Times New Roman" w:hAnsi="Calibri" w:cs="Calibri"/>
          <w:i/>
          <w:iCs/>
          <w:lang w:eastAsia="es-ES_tradnl"/>
        </w:rPr>
        <w:t>s</w:t>
      </w:r>
      <w:proofErr w:type="spellEnd"/>
      <w:r w:rsidR="00D04A76" w:rsidRPr="00B57401">
        <w:rPr>
          <w:rFonts w:ascii="Calibri" w:eastAsia="Times New Roman" w:hAnsi="Calibri" w:cs="Calibri"/>
          <w:i/>
          <w:iCs/>
          <w:lang w:eastAsia="es-ES_tradnl"/>
        </w:rPr>
        <w:t xml:space="preserve"> y </w:t>
      </w:r>
      <w:proofErr w:type="spellStart"/>
      <w:r w:rsidR="00D04A76" w:rsidRPr="00B57401">
        <w:rPr>
          <w:rFonts w:ascii="Calibri" w:eastAsia="Times New Roman" w:hAnsi="Calibri" w:cs="Calibri"/>
          <w:i/>
          <w:iCs/>
          <w:lang w:eastAsia="es-ES_tradnl"/>
        </w:rPr>
        <w:t>condiciones</w:t>
      </w:r>
      <w:proofErr w:type="spellEnd"/>
      <w:r w:rsidR="00D04A76" w:rsidRPr="00B57401">
        <w:rPr>
          <w:rFonts w:ascii="Calibri" w:eastAsia="Times New Roman" w:hAnsi="Calibri" w:cs="Calibri"/>
          <w:i/>
          <w:iCs/>
          <w:lang w:eastAsia="es-ES_tradnl"/>
        </w:rPr>
        <w:t>).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Reportes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de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desempeño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trimestrales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</w:p>
    <w:p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94BCA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224937" w:rsidRDefault="00224937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224937" w:rsidRDefault="00224937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224937" w:rsidRDefault="00224937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224937" w:rsidRPr="00B57401" w:rsidRDefault="00224937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94BCA" w:rsidRPr="00B57401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</w:p>
    <w:p w:rsidR="00094BCA" w:rsidRPr="00B57401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</w:p>
    <w:p w:rsidR="00224937" w:rsidRDefault="00224937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</w:p>
    <w:p w:rsidR="00224937" w:rsidRDefault="00224937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Cronograma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de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Ejecución</w:t>
      </w:r>
      <w:proofErr w:type="spellEnd"/>
    </w:p>
    <w:p w:rsidR="00094BCA" w:rsidRPr="00B57401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18"/>
          <w:szCs w:val="18"/>
          <w:lang w:eastAsia="es-ES_tradnl"/>
        </w:rPr>
      </w:pPr>
    </w:p>
    <w:tbl>
      <w:tblPr>
        <w:tblStyle w:val="Listaoscura-nfasis6"/>
        <w:tblW w:w="0" w:type="auto"/>
        <w:jc w:val="center"/>
        <w:tblLook w:val="04A0" w:firstRow="1" w:lastRow="0" w:firstColumn="1" w:lastColumn="0" w:noHBand="0" w:noVBand="1"/>
      </w:tblPr>
      <w:tblGrid>
        <w:gridCol w:w="3003"/>
        <w:gridCol w:w="1022"/>
      </w:tblGrid>
      <w:tr w:rsidR="007779C3" w:rsidRPr="00B57401" w:rsidTr="00094B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Etapa</w:t>
            </w:r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Duración</w:t>
            </w:r>
            <w:proofErr w:type="spellEnd"/>
          </w:p>
        </w:tc>
      </w:tr>
      <w:tr w:rsidR="007779C3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Ingeniería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Detallada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3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días</w:t>
            </w:r>
            <w:proofErr w:type="spellEnd"/>
          </w:p>
        </w:tc>
      </w:tr>
      <w:tr w:rsidR="007779C3" w:rsidRPr="00B57401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Suministro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de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Equipos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5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días</w:t>
            </w:r>
            <w:proofErr w:type="spellEnd"/>
          </w:p>
        </w:tc>
      </w:tr>
      <w:tr w:rsidR="007779C3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Instalación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y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Puesta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en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Marcha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3-5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días</w:t>
            </w:r>
            <w:proofErr w:type="spellEnd"/>
          </w:p>
        </w:tc>
      </w:tr>
      <w:tr w:rsidR="007779C3" w:rsidRPr="00B57401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Legalización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y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Trámites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7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días</w:t>
            </w:r>
            <w:proofErr w:type="spellEnd"/>
          </w:p>
        </w:tc>
      </w:tr>
    </w:tbl>
    <w:p w:rsidR="007779C3" w:rsidRPr="00B57401" w:rsidRDefault="007779C3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Condiciones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Comerciales</w:t>
      </w:r>
      <w:proofErr w:type="spellEnd"/>
    </w:p>
    <w:p w:rsidR="00094BCA" w:rsidRPr="00B57401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Anticipo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: </w:t>
      </w:r>
      <w:r w:rsidR="00094BCA" w:rsidRPr="00B57401">
        <w:rPr>
          <w:rFonts w:ascii="Calibri" w:eastAsia="Times New Roman" w:hAnsi="Calibri" w:cs="Calibri"/>
          <w:i/>
          <w:iCs/>
          <w:lang w:eastAsia="es-ES_tradnl"/>
        </w:rPr>
        <w:t>70</w:t>
      </w:r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% al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firmar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contrato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Saldo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: </w:t>
      </w:r>
      <w:r w:rsidR="00094BCA" w:rsidRPr="00B57401">
        <w:rPr>
          <w:rFonts w:ascii="Calibri" w:eastAsia="Times New Roman" w:hAnsi="Calibri" w:cs="Calibri"/>
          <w:i/>
          <w:iCs/>
          <w:lang w:eastAsia="es-ES_tradnl"/>
        </w:rPr>
        <w:t>3</w:t>
      </w:r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0% contra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entrega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y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funcionamiento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Vigencia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de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cotización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: 1</w:t>
      </w:r>
      <w:r w:rsidR="00094BCA" w:rsidRPr="00B57401">
        <w:rPr>
          <w:rFonts w:ascii="Calibri" w:eastAsia="Times New Roman" w:hAnsi="Calibri" w:cs="Calibri"/>
          <w:i/>
          <w:iCs/>
          <w:lang w:eastAsia="es-ES_tradnl"/>
        </w:rPr>
        <w:t>0</w:t>
      </w:r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días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Precios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en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Quetzales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- No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incluyen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IVA.</w:t>
      </w:r>
    </w:p>
    <w:p w:rsidR="00A2087C" w:rsidRPr="00B57401" w:rsidRDefault="00A2087C" w:rsidP="00A2087C">
      <w:pPr>
        <w:pStyle w:val="Sinespaciado"/>
        <w:rPr>
          <w:rFonts w:ascii="Calibri" w:hAnsi="Calibri" w:cs="Calibri"/>
          <w:i/>
          <w:iCs/>
        </w:rPr>
      </w:pPr>
    </w:p>
    <w:p w:rsidR="00A2087C" w:rsidRPr="00B57401" w:rsidRDefault="00A2087C" w:rsidP="00A2087C">
      <w:pPr>
        <w:pStyle w:val="Sinespaciado"/>
        <w:rPr>
          <w:rFonts w:ascii="Calibri" w:hAnsi="Calibri" w:cs="Calibri"/>
          <w:i/>
          <w:iCs/>
        </w:rPr>
      </w:pPr>
    </w:p>
    <w:p w:rsidR="00A2087C" w:rsidRPr="00B57401" w:rsidRDefault="00A2087C" w:rsidP="00A2087C">
      <w:pPr>
        <w:pStyle w:val="Sinespaciado"/>
        <w:rPr>
          <w:rFonts w:ascii="Calibri" w:hAnsi="Calibri" w:cs="Calibri"/>
          <w:i/>
          <w:iCs/>
        </w:rPr>
      </w:pP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  <w:r w:rsidRPr="00B57401">
        <w:rPr>
          <w:rFonts w:ascii="Calibri" w:hAnsi="Calibri" w:cs="Calibri"/>
          <w:i/>
          <w:iCs/>
        </w:rPr>
        <w:t xml:space="preserve">ANEXO FOTOGRAFIAS </w:t>
      </w: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Pr="00B57401" w:rsidRDefault="00A2087C" w:rsidP="00A2087C">
      <w:pPr>
        <w:pStyle w:val="Sinespaciado"/>
        <w:rPr>
          <w:rFonts w:ascii="Calibri" w:hAnsi="Calibri" w:cs="Calibri"/>
          <w:i/>
          <w:iCs/>
        </w:rPr>
      </w:pP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  <w:r w:rsidRPr="00B57401">
        <w:rPr>
          <w:rFonts w:ascii="Calibri" w:hAnsi="Calibri" w:cs="Calibri"/>
          <w:i/>
          <w:iCs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169334</wp:posOffset>
            </wp:positionH>
            <wp:positionV relativeFrom="paragraph">
              <wp:posOffset>172932</wp:posOffset>
            </wp:positionV>
            <wp:extent cx="1913466" cy="1913466"/>
            <wp:effectExtent l="0" t="0" r="0" b="0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pecs-product-1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13466" cy="191346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Pr="00B57401" w:rsidRDefault="00A2087C" w:rsidP="00A2087C">
      <w:pPr>
        <w:jc w:val="right"/>
        <w:rPr>
          <w:rFonts w:cs="Calibri"/>
          <w:i/>
          <w:iCs/>
          <w:color w:val="212529"/>
          <w:sz w:val="18"/>
          <w:szCs w:val="18"/>
          <w:shd w:val="clear" w:color="auto" w:fill="FFFFFF"/>
        </w:rPr>
      </w:pPr>
      <w:r w:rsidRPr="00B57401">
        <w:rPr>
          <w:rFonts w:cs="Calibri"/>
          <w:i/>
          <w:iCs/>
          <w:color w:val="212529"/>
          <w:sz w:val="18"/>
          <w:szCs w:val="18"/>
          <w:shd w:val="clear" w:color="auto" w:fill="FFFFFF"/>
        </w:rPr>
        <w:t>Protección contra arcos eléctricos active con tecnología de IA.</w:t>
      </w:r>
      <w:r w:rsidRPr="00B57401">
        <w:rPr>
          <w:rFonts w:cs="Calibri"/>
          <w:i/>
          <w:iCs/>
          <w:color w:val="212529"/>
          <w:sz w:val="18"/>
          <w:szCs w:val="18"/>
        </w:rPr>
        <w:br/>
      </w:r>
      <w:r w:rsidRPr="00B57401">
        <w:rPr>
          <w:rFonts w:cs="Calibri"/>
          <w:i/>
          <w:iCs/>
          <w:color w:val="212529"/>
          <w:sz w:val="18"/>
          <w:szCs w:val="18"/>
          <w:shd w:val="clear" w:color="auto" w:fill="FFFFFF"/>
        </w:rPr>
        <w:t xml:space="preserve">Compatible con el optimizador </w:t>
      </w:r>
    </w:p>
    <w:p w:rsidR="00A2087C" w:rsidRPr="00B57401" w:rsidRDefault="00A2087C" w:rsidP="00A2087C">
      <w:pPr>
        <w:jc w:val="right"/>
        <w:rPr>
          <w:rFonts w:cs="Calibri"/>
          <w:i/>
          <w:iCs/>
          <w:color w:val="212529"/>
          <w:sz w:val="18"/>
          <w:szCs w:val="18"/>
          <w:shd w:val="clear" w:color="auto" w:fill="FFFFFF"/>
        </w:rPr>
      </w:pPr>
      <w:r w:rsidRPr="00B57401">
        <w:rPr>
          <w:rFonts w:cs="Calibri"/>
          <w:i/>
          <w:iCs/>
          <w:color w:val="212529"/>
          <w:sz w:val="18"/>
          <w:szCs w:val="18"/>
          <w:shd w:val="clear" w:color="auto" w:fill="FFFFFF"/>
        </w:rPr>
        <w:t>no se requiere ningún dispositivo adicional ni ninguna modificación.</w:t>
      </w:r>
      <w:r w:rsidRPr="00B57401">
        <w:rPr>
          <w:rFonts w:cs="Calibri"/>
          <w:i/>
          <w:iCs/>
          <w:color w:val="212529"/>
          <w:sz w:val="18"/>
          <w:szCs w:val="18"/>
        </w:rPr>
        <w:br/>
      </w:r>
      <w:r w:rsidRPr="00B57401">
        <w:rPr>
          <w:rFonts w:cs="Calibri"/>
          <w:i/>
          <w:iCs/>
          <w:color w:val="212529"/>
          <w:sz w:val="18"/>
          <w:szCs w:val="18"/>
          <w:shd w:val="clear" w:color="auto" w:fill="FFFFFF"/>
        </w:rPr>
        <w:t>Topología de inversor de alta eficiencia, máx. Eficiencia 98,4%.</w:t>
      </w: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224937" w:rsidRDefault="00224937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224937" w:rsidRDefault="00224937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224937" w:rsidRDefault="00224937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224937" w:rsidRDefault="00224937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224937" w:rsidRPr="00B57401" w:rsidRDefault="00224937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Pr="00B57401" w:rsidRDefault="000122F8" w:rsidP="00094BCA">
      <w:pPr>
        <w:pStyle w:val="Sinespaciado"/>
        <w:jc w:val="center"/>
        <w:rPr>
          <w:rFonts w:ascii="Calibri" w:hAnsi="Calibri" w:cs="Calibri"/>
          <w:i/>
          <w:iCs/>
        </w:rPr>
      </w:pPr>
      <w:r w:rsidRPr="00B57401">
        <w:rPr>
          <w:rFonts w:ascii="Calibri" w:hAnsi="Calibri" w:cs="Calibri"/>
          <w:i/>
          <w:iCs/>
          <w:noProof/>
        </w:rPr>
        <w:drawing>
          <wp:anchor distT="0" distB="0" distL="114300" distR="114300" simplePos="0" relativeHeight="251660288" behindDoc="1" locked="0" layoutInCell="1" allowOverlap="1" wp14:anchorId="026DE317" wp14:editId="4CADA094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2517934" cy="2747433"/>
            <wp:effectExtent l="0" t="0" r="0" b="0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trinasolar-de-660w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17934" cy="274743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0122F8" w:rsidRPr="00B57401" w:rsidRDefault="000122F8" w:rsidP="000122F8">
      <w:pPr>
        <w:pStyle w:val="Sinespaciado"/>
        <w:rPr>
          <w:rFonts w:ascii="Calibri" w:hAnsi="Calibri" w:cs="Calibri"/>
          <w:i/>
          <w:iCs/>
        </w:rPr>
      </w:pPr>
    </w:p>
    <w:p w:rsidR="000122F8" w:rsidRPr="00B57401" w:rsidRDefault="000122F8" w:rsidP="000122F8">
      <w:pPr>
        <w:pStyle w:val="Sinespaciado"/>
        <w:rPr>
          <w:rFonts w:ascii="Calibri" w:hAnsi="Calibri" w:cs="Calibri"/>
          <w:i/>
          <w:iCs/>
        </w:rPr>
      </w:pPr>
    </w:p>
    <w:p w:rsidR="000122F8" w:rsidRPr="00B57401" w:rsidRDefault="000122F8" w:rsidP="000122F8">
      <w:pPr>
        <w:pStyle w:val="Sinespaciado"/>
        <w:tabs>
          <w:tab w:val="left" w:pos="933"/>
        </w:tabs>
        <w:jc w:val="right"/>
        <w:rPr>
          <w:rFonts w:ascii="Calibri" w:hAnsi="Calibri" w:cs="Calibri"/>
          <w:i/>
          <w:iCs/>
        </w:rPr>
      </w:pPr>
      <w:r w:rsidRPr="00B57401">
        <w:rPr>
          <w:rFonts w:ascii="Calibri" w:hAnsi="Calibri" w:cs="Calibri"/>
          <w:i/>
          <w:iCs/>
        </w:rPr>
        <w:t xml:space="preserve">12 </w:t>
      </w:r>
      <w:proofErr w:type="spellStart"/>
      <w:r w:rsidRPr="00B57401">
        <w:rPr>
          <w:rFonts w:ascii="Calibri" w:hAnsi="Calibri" w:cs="Calibri"/>
          <w:i/>
          <w:iCs/>
        </w:rPr>
        <w:t>años</w:t>
      </w:r>
      <w:proofErr w:type="spellEnd"/>
      <w:r w:rsidRPr="00B57401">
        <w:rPr>
          <w:rFonts w:ascii="Calibri" w:hAnsi="Calibri" w:cs="Calibri"/>
          <w:i/>
          <w:iCs/>
        </w:rPr>
        <w:t xml:space="preserve"> </w:t>
      </w:r>
      <w:proofErr w:type="spellStart"/>
      <w:r w:rsidRPr="00B57401">
        <w:rPr>
          <w:rFonts w:ascii="Calibri" w:hAnsi="Calibri" w:cs="Calibri"/>
          <w:i/>
          <w:iCs/>
        </w:rPr>
        <w:t>garantia</w:t>
      </w:r>
      <w:proofErr w:type="spellEnd"/>
      <w:r w:rsidRPr="00B57401">
        <w:rPr>
          <w:rFonts w:ascii="Calibri" w:hAnsi="Calibri" w:cs="Calibri"/>
          <w:i/>
          <w:iCs/>
        </w:rPr>
        <w:t xml:space="preserve"> del </w:t>
      </w:r>
      <w:proofErr w:type="spellStart"/>
      <w:r w:rsidRPr="00B57401">
        <w:rPr>
          <w:rFonts w:ascii="Calibri" w:hAnsi="Calibri" w:cs="Calibri"/>
          <w:i/>
          <w:iCs/>
        </w:rPr>
        <w:t>producto</w:t>
      </w:r>
      <w:proofErr w:type="spellEnd"/>
    </w:p>
    <w:p w:rsidR="000122F8" w:rsidRPr="00B57401" w:rsidRDefault="000122F8" w:rsidP="000122F8">
      <w:pPr>
        <w:pStyle w:val="Sinespaciado"/>
        <w:tabs>
          <w:tab w:val="left" w:pos="933"/>
        </w:tabs>
        <w:jc w:val="right"/>
        <w:rPr>
          <w:rFonts w:ascii="Calibri" w:hAnsi="Calibri" w:cs="Calibri"/>
          <w:i/>
          <w:iCs/>
        </w:rPr>
      </w:pPr>
      <w:r w:rsidRPr="00B57401">
        <w:rPr>
          <w:rFonts w:ascii="Calibri" w:hAnsi="Calibri" w:cs="Calibri"/>
          <w:i/>
          <w:iCs/>
        </w:rPr>
        <w:t xml:space="preserve">30 </w:t>
      </w:r>
      <w:proofErr w:type="spellStart"/>
      <w:r w:rsidRPr="00B57401">
        <w:rPr>
          <w:rFonts w:ascii="Calibri" w:hAnsi="Calibri" w:cs="Calibri"/>
          <w:i/>
          <w:iCs/>
        </w:rPr>
        <w:t>años</w:t>
      </w:r>
      <w:proofErr w:type="spellEnd"/>
      <w:r w:rsidRPr="00B57401">
        <w:rPr>
          <w:rFonts w:ascii="Calibri" w:hAnsi="Calibri" w:cs="Calibri"/>
          <w:i/>
          <w:iCs/>
        </w:rPr>
        <w:t xml:space="preserve"> </w:t>
      </w:r>
      <w:proofErr w:type="spellStart"/>
      <w:r w:rsidRPr="00B57401">
        <w:rPr>
          <w:rFonts w:ascii="Calibri" w:hAnsi="Calibri" w:cs="Calibri"/>
          <w:i/>
          <w:iCs/>
        </w:rPr>
        <w:t>garantia</w:t>
      </w:r>
      <w:proofErr w:type="spellEnd"/>
      <w:r w:rsidRPr="00B57401">
        <w:rPr>
          <w:rFonts w:ascii="Calibri" w:hAnsi="Calibri" w:cs="Calibri"/>
          <w:i/>
          <w:iCs/>
        </w:rPr>
        <w:t xml:space="preserve"> de </w:t>
      </w:r>
      <w:proofErr w:type="spellStart"/>
      <w:r w:rsidRPr="00B57401">
        <w:rPr>
          <w:rFonts w:ascii="Calibri" w:hAnsi="Calibri" w:cs="Calibri"/>
          <w:i/>
          <w:iCs/>
        </w:rPr>
        <w:t>potencia</w:t>
      </w:r>
      <w:proofErr w:type="spellEnd"/>
      <w:r w:rsidRPr="00B57401">
        <w:rPr>
          <w:rFonts w:ascii="Calibri" w:hAnsi="Calibri" w:cs="Calibri"/>
          <w:i/>
          <w:iCs/>
        </w:rPr>
        <w:t xml:space="preserve"> lineal</w:t>
      </w:r>
    </w:p>
    <w:p w:rsidR="000122F8" w:rsidRPr="00B57401" w:rsidRDefault="000122F8" w:rsidP="000122F8">
      <w:pPr>
        <w:pStyle w:val="Sinespaciado"/>
        <w:tabs>
          <w:tab w:val="left" w:pos="933"/>
        </w:tabs>
        <w:jc w:val="right"/>
        <w:rPr>
          <w:rFonts w:ascii="Calibri" w:hAnsi="Calibri" w:cs="Calibri"/>
          <w:i/>
          <w:iCs/>
        </w:rPr>
      </w:pPr>
      <w:proofErr w:type="spellStart"/>
      <w:r w:rsidRPr="00B57401">
        <w:rPr>
          <w:rFonts w:ascii="Calibri" w:hAnsi="Calibri" w:cs="Calibri"/>
          <w:i/>
          <w:iCs/>
        </w:rPr>
        <w:t>Medidas</w:t>
      </w:r>
      <w:proofErr w:type="spellEnd"/>
      <w:r w:rsidRPr="00B57401">
        <w:rPr>
          <w:rFonts w:ascii="Calibri" w:hAnsi="Calibri" w:cs="Calibri"/>
          <w:i/>
          <w:iCs/>
        </w:rPr>
        <w:t>: 2.33 x 1.13 x 0.30 (metros)</w:t>
      </w:r>
    </w:p>
    <w:p w:rsidR="000122F8" w:rsidRPr="00B57401" w:rsidRDefault="000122F8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0122F8" w:rsidRPr="00B57401" w:rsidRDefault="000122F8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0122F8" w:rsidRPr="00B57401" w:rsidRDefault="000122F8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0122F8" w:rsidRPr="00B57401" w:rsidRDefault="000122F8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0122F8" w:rsidRPr="00B57401" w:rsidRDefault="000122F8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0122F8" w:rsidRPr="00B57401" w:rsidRDefault="000122F8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0122F8" w:rsidRPr="00B57401" w:rsidRDefault="000122F8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Pr="00B57401" w:rsidRDefault="00F11D13" w:rsidP="00A2087C">
      <w:pPr>
        <w:pStyle w:val="Sinespaciado"/>
        <w:jc w:val="center"/>
        <w:rPr>
          <w:rFonts w:ascii="Calibri" w:hAnsi="Calibri" w:cs="Calibri"/>
          <w:i/>
          <w:iCs/>
        </w:rPr>
      </w:pPr>
      <w:r>
        <w:rPr>
          <w:rFonts w:ascii="Calibri" w:hAnsi="Calibri" w:cs="Calibri"/>
          <w:i/>
          <w:iCs/>
        </w:rPr>
        <w:br/>
      </w:r>
      <w:r>
        <w:rPr>
          <w:rFonts w:ascii="Calibri" w:hAnsi="Calibri" w:cs="Calibri"/>
          <w:i/>
          <w:iCs/>
        </w:rPr>
        <w:br/>
      </w:r>
      <w:r>
        <w:rPr>
          <w:rFonts w:ascii="Calibri" w:hAnsi="Calibri" w:cs="Calibri"/>
          <w:i/>
          <w:iCs/>
        </w:rPr>
        <w:br/>
      </w:r>
      <w:r>
        <w:rPr>
          <w:rFonts w:ascii="Calibri" w:hAnsi="Calibri" w:cs="Calibri"/>
          <w:i/>
          <w:iCs/>
        </w:rPr>
        <w:br/>
      </w:r>
      <w:r>
        <w:rPr>
          <w:rFonts w:ascii="Calibri" w:hAnsi="Calibri" w:cs="Calibri"/>
          <w:i/>
          <w:iCs/>
        </w:rPr>
        <w:br/>
      </w:r>
      <w:r>
        <w:rPr>
          <w:rFonts w:ascii="Calibri" w:hAnsi="Calibri" w:cs="Calibri"/>
          <w:i/>
          <w:iCs/>
        </w:rPr>
        <w:br/>
      </w:r>
      <w:r>
        <w:rPr>
          <w:rFonts w:ascii="Calibri" w:hAnsi="Calibri" w:cs="Calibri"/>
          <w:i/>
          <w:iCs/>
        </w:rPr>
        <w:br/>
      </w:r>
      <w:r>
        <w:rPr>
          <w:rFonts w:ascii="Calibri" w:hAnsi="Calibri" w:cs="Calibri"/>
          <w:i/>
          <w:iCs/>
        </w:rPr>
        <w:br/>
      </w:r>
      <w:r>
        <w:rPr>
          <w:rFonts w:ascii="Calibri" w:hAnsi="Calibri" w:cs="Calibri"/>
          <w:i/>
          <w:iCs/>
        </w:rPr>
        <w:br/>
      </w:r>
      <w:r w:rsidR="00A2087C" w:rsidRPr="00B57401">
        <w:rPr>
          <w:rFonts w:ascii="Calibri" w:hAnsi="Calibri" w:cs="Calibri"/>
          <w:i/>
          <w:iCs/>
        </w:rPr>
        <w:t>¡</w:t>
      </w:r>
      <w:proofErr w:type="spellStart"/>
      <w:r w:rsidR="00A2087C" w:rsidRPr="00B57401">
        <w:rPr>
          <w:rFonts w:ascii="Calibri" w:hAnsi="Calibri" w:cs="Calibri"/>
          <w:i/>
          <w:iCs/>
        </w:rPr>
        <w:t>Aproveche</w:t>
      </w:r>
      <w:proofErr w:type="spellEnd"/>
      <w:r w:rsidR="00A2087C" w:rsidRPr="00B57401">
        <w:rPr>
          <w:rFonts w:ascii="Calibri" w:hAnsi="Calibri" w:cs="Calibri"/>
          <w:i/>
          <w:iCs/>
        </w:rPr>
        <w:t xml:space="preserve"> la </w:t>
      </w:r>
      <w:proofErr w:type="spellStart"/>
      <w:r w:rsidR="00A2087C" w:rsidRPr="00B57401">
        <w:rPr>
          <w:rFonts w:ascii="Calibri" w:hAnsi="Calibri" w:cs="Calibri"/>
          <w:i/>
          <w:iCs/>
        </w:rPr>
        <w:t>energía</w:t>
      </w:r>
      <w:proofErr w:type="spellEnd"/>
      <w:r w:rsidR="00A2087C" w:rsidRPr="00B57401">
        <w:rPr>
          <w:rFonts w:ascii="Calibri" w:hAnsi="Calibri" w:cs="Calibri"/>
          <w:i/>
          <w:iCs/>
        </w:rPr>
        <w:t xml:space="preserve"> solar y </w:t>
      </w:r>
      <w:proofErr w:type="spellStart"/>
      <w:r w:rsidR="00A2087C" w:rsidRPr="00B57401">
        <w:rPr>
          <w:rFonts w:ascii="Calibri" w:hAnsi="Calibri" w:cs="Calibri"/>
          <w:i/>
          <w:iCs/>
        </w:rPr>
        <w:t>reduzca</w:t>
      </w:r>
      <w:proofErr w:type="spellEnd"/>
      <w:r w:rsidR="00A2087C" w:rsidRPr="00B57401">
        <w:rPr>
          <w:rFonts w:ascii="Calibri" w:hAnsi="Calibri" w:cs="Calibri"/>
          <w:i/>
          <w:iCs/>
        </w:rPr>
        <w:t xml:space="preserve"> </w:t>
      </w:r>
      <w:proofErr w:type="spellStart"/>
      <w:r w:rsidR="00A2087C" w:rsidRPr="00B57401">
        <w:rPr>
          <w:rFonts w:ascii="Calibri" w:hAnsi="Calibri" w:cs="Calibri"/>
          <w:i/>
          <w:iCs/>
        </w:rPr>
        <w:t>su</w:t>
      </w:r>
      <w:proofErr w:type="spellEnd"/>
      <w:r w:rsidR="00A2087C" w:rsidRPr="00B57401">
        <w:rPr>
          <w:rFonts w:ascii="Calibri" w:hAnsi="Calibri" w:cs="Calibri"/>
          <w:i/>
          <w:iCs/>
        </w:rPr>
        <w:t xml:space="preserve"> </w:t>
      </w:r>
      <w:proofErr w:type="spellStart"/>
      <w:r w:rsidR="00A2087C" w:rsidRPr="00B57401">
        <w:rPr>
          <w:rFonts w:ascii="Calibri" w:hAnsi="Calibri" w:cs="Calibri"/>
          <w:i/>
          <w:iCs/>
        </w:rPr>
        <w:t>factura</w:t>
      </w:r>
      <w:proofErr w:type="spellEnd"/>
      <w:r w:rsidR="00A2087C" w:rsidRPr="00B57401">
        <w:rPr>
          <w:rFonts w:ascii="Calibri" w:hAnsi="Calibri" w:cs="Calibri"/>
          <w:i/>
          <w:iCs/>
        </w:rPr>
        <w:t xml:space="preserve"> </w:t>
      </w:r>
      <w:proofErr w:type="spellStart"/>
      <w:r w:rsidR="00A2087C" w:rsidRPr="00B57401">
        <w:rPr>
          <w:rFonts w:ascii="Calibri" w:hAnsi="Calibri" w:cs="Calibri"/>
          <w:i/>
          <w:iCs/>
        </w:rPr>
        <w:t>eléctrica</w:t>
      </w:r>
      <w:proofErr w:type="spellEnd"/>
      <w:r w:rsidR="00A2087C" w:rsidRPr="00B57401">
        <w:rPr>
          <w:rFonts w:ascii="Calibri" w:hAnsi="Calibri" w:cs="Calibri"/>
          <w:i/>
          <w:iCs/>
        </w:rPr>
        <w:t xml:space="preserve"> </w:t>
      </w:r>
      <w:proofErr w:type="spellStart"/>
      <w:r w:rsidR="00A2087C" w:rsidRPr="00B57401">
        <w:rPr>
          <w:rFonts w:ascii="Calibri" w:hAnsi="Calibri" w:cs="Calibri"/>
          <w:i/>
          <w:iCs/>
        </w:rPr>
        <w:t>desde</w:t>
      </w:r>
      <w:proofErr w:type="spellEnd"/>
      <w:r w:rsidR="00A2087C" w:rsidRPr="00B57401">
        <w:rPr>
          <w:rFonts w:ascii="Calibri" w:hAnsi="Calibri" w:cs="Calibri"/>
          <w:i/>
          <w:iCs/>
        </w:rPr>
        <w:t xml:space="preserve"> el primer </w:t>
      </w:r>
      <w:proofErr w:type="spellStart"/>
      <w:r w:rsidR="00A2087C" w:rsidRPr="00B57401">
        <w:rPr>
          <w:rFonts w:ascii="Calibri" w:hAnsi="Calibri" w:cs="Calibri"/>
          <w:i/>
          <w:iCs/>
        </w:rPr>
        <w:t>mes</w:t>
      </w:r>
      <w:proofErr w:type="spellEnd"/>
      <w:r w:rsidR="00A2087C" w:rsidRPr="00B57401">
        <w:rPr>
          <w:rFonts w:ascii="Calibri" w:hAnsi="Calibri" w:cs="Calibri"/>
          <w:i/>
          <w:iCs/>
        </w:rPr>
        <w:t>!</w:t>
      </w: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sectPr w:rsidR="00A2087C" w:rsidRPr="00B57401" w:rsidSect="00034616">
      <w:head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2D60" w:rsidRDefault="00BF2D60" w:rsidP="007E5A75">
      <w:r>
        <w:separator/>
      </w:r>
    </w:p>
  </w:endnote>
  <w:endnote w:type="continuationSeparator" w:id="0">
    <w:p w:rsidR="00BF2D60" w:rsidRDefault="00BF2D60" w:rsidP="007E5A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Avenir Next Ultra Light">
    <w:altName w:val="Calibri"/>
    <w:charset w:val="4D"/>
    <w:family w:val="swiss"/>
    <w:pitch w:val="variable"/>
    <w:sig w:usb0="800000AF" w:usb1="5000204A" w:usb2="00000000" w:usb3="00000000" w:csb0="0000009B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2D60" w:rsidRDefault="00BF2D60" w:rsidP="007E5A75">
      <w:r>
        <w:separator/>
      </w:r>
    </w:p>
  </w:footnote>
  <w:footnote w:type="continuationSeparator" w:id="0">
    <w:p w:rsidR="00BF2D60" w:rsidRDefault="00BF2D60" w:rsidP="007E5A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5A75" w:rsidRDefault="007E5A75">
    <w:pPr>
      <w:pStyle w:val="Encabezad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4FDACC9" wp14:editId="12DA594A">
          <wp:simplePos x="0" y="0"/>
          <wp:positionH relativeFrom="column">
            <wp:posOffset>-1137920</wp:posOffset>
          </wp:positionH>
          <wp:positionV relativeFrom="paragraph">
            <wp:posOffset>-474133</wp:posOffset>
          </wp:positionV>
          <wp:extent cx="7785980" cy="10060218"/>
          <wp:effectExtent l="0" t="0" r="0" b="0"/>
          <wp:wrapNone/>
          <wp:docPr id="438738309" name="Picture 1" descr="A white and orange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8738309" name="Picture 1" descr="A white and orange logo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85980" cy="1006021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connme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connme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convieta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convieta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3042C86"/>
    <w:multiLevelType w:val="multilevel"/>
    <w:tmpl w:val="89D8B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B263779"/>
    <w:multiLevelType w:val="hybridMultilevel"/>
    <w:tmpl w:val="B7C819E0"/>
    <w:lvl w:ilvl="0" w:tplc="0220D46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AD25FD"/>
    <w:multiLevelType w:val="hybridMultilevel"/>
    <w:tmpl w:val="0BF4EE7E"/>
    <w:lvl w:ilvl="0" w:tplc="0220D46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832C53"/>
    <w:multiLevelType w:val="multilevel"/>
    <w:tmpl w:val="5F4C6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EFD0C6B"/>
    <w:multiLevelType w:val="hybridMultilevel"/>
    <w:tmpl w:val="01AC68D2"/>
    <w:lvl w:ilvl="0" w:tplc="0220D46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94198E"/>
    <w:multiLevelType w:val="multilevel"/>
    <w:tmpl w:val="25744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0275B09"/>
    <w:multiLevelType w:val="multilevel"/>
    <w:tmpl w:val="6B787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4"/>
  </w:num>
  <w:num w:numId="12">
    <w:abstractNumId w:val="9"/>
  </w:num>
  <w:num w:numId="13">
    <w:abstractNumId w:val="15"/>
  </w:num>
  <w:num w:numId="14">
    <w:abstractNumId w:val="13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122F8"/>
    <w:rsid w:val="00034616"/>
    <w:rsid w:val="0006063C"/>
    <w:rsid w:val="00072D42"/>
    <w:rsid w:val="00094BCA"/>
    <w:rsid w:val="000C6981"/>
    <w:rsid w:val="000D56B1"/>
    <w:rsid w:val="0015074B"/>
    <w:rsid w:val="00164086"/>
    <w:rsid w:val="001713FF"/>
    <w:rsid w:val="001E4E7C"/>
    <w:rsid w:val="001F59DB"/>
    <w:rsid w:val="00224937"/>
    <w:rsid w:val="0029639D"/>
    <w:rsid w:val="00303285"/>
    <w:rsid w:val="00326F90"/>
    <w:rsid w:val="00330842"/>
    <w:rsid w:val="00341AF7"/>
    <w:rsid w:val="00353751"/>
    <w:rsid w:val="003A6F5C"/>
    <w:rsid w:val="003B4F9D"/>
    <w:rsid w:val="003C4A54"/>
    <w:rsid w:val="00424B09"/>
    <w:rsid w:val="005545ED"/>
    <w:rsid w:val="00574D5F"/>
    <w:rsid w:val="00595906"/>
    <w:rsid w:val="005E560A"/>
    <w:rsid w:val="006E5671"/>
    <w:rsid w:val="00740E71"/>
    <w:rsid w:val="007779C3"/>
    <w:rsid w:val="007E5A75"/>
    <w:rsid w:val="00890D09"/>
    <w:rsid w:val="008E4025"/>
    <w:rsid w:val="009715DD"/>
    <w:rsid w:val="009A0A70"/>
    <w:rsid w:val="009A3543"/>
    <w:rsid w:val="009C042D"/>
    <w:rsid w:val="009E659B"/>
    <w:rsid w:val="00A2087C"/>
    <w:rsid w:val="00A330EB"/>
    <w:rsid w:val="00A75E21"/>
    <w:rsid w:val="00AA1D8D"/>
    <w:rsid w:val="00B36726"/>
    <w:rsid w:val="00B47730"/>
    <w:rsid w:val="00B57401"/>
    <w:rsid w:val="00BF2D60"/>
    <w:rsid w:val="00C07203"/>
    <w:rsid w:val="00C73CA3"/>
    <w:rsid w:val="00CB0664"/>
    <w:rsid w:val="00CC6CC0"/>
    <w:rsid w:val="00CF2145"/>
    <w:rsid w:val="00D04A76"/>
    <w:rsid w:val="00D46F24"/>
    <w:rsid w:val="00DC5AF5"/>
    <w:rsid w:val="00F11D13"/>
    <w:rsid w:val="00F825CD"/>
    <w:rsid w:val="00F9195F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7A8FFD01"/>
  <w14:defaultImageDpi w14:val="300"/>
  <w15:docId w15:val="{5F100A77-D34C-9345-BAFF-0F1D83C24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A0A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MX" w:eastAsia="es-ES_tradnl"/>
    </w:rPr>
  </w:style>
  <w:style w:type="paragraph" w:styleId="Ttulo1">
    <w:name w:val="heading 1"/>
    <w:basedOn w:val="Normal"/>
    <w:next w:val="Normal"/>
    <w:link w:val="Ttulo1Car"/>
    <w:uiPriority w:val="9"/>
    <w:qFormat/>
    <w:rsid w:val="00FC693F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C693F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FC693F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US" w:eastAsia="en-U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C693F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-US" w:eastAsia="en-U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C693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C693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C693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C693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C693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618BF"/>
    <w:pPr>
      <w:tabs>
        <w:tab w:val="center" w:pos="4680"/>
        <w:tab w:val="right" w:pos="9360"/>
      </w:tabs>
    </w:pPr>
    <w:rPr>
      <w:rFonts w:ascii="Calibri" w:eastAsiaTheme="minorEastAsia" w:hAnsi="Calibri" w:cstheme="minorBidi"/>
      <w:sz w:val="22"/>
      <w:szCs w:val="22"/>
      <w:lang w:val="en-US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E618BF"/>
  </w:style>
  <w:style w:type="paragraph" w:styleId="Piedepgina">
    <w:name w:val="footer"/>
    <w:basedOn w:val="Normal"/>
    <w:link w:val="PiedepginaCar"/>
    <w:uiPriority w:val="99"/>
    <w:unhideWhenUsed/>
    <w:rsid w:val="00E618BF"/>
    <w:pPr>
      <w:tabs>
        <w:tab w:val="center" w:pos="4680"/>
        <w:tab w:val="right" w:pos="9360"/>
      </w:tabs>
    </w:pPr>
    <w:rPr>
      <w:rFonts w:ascii="Calibri" w:eastAsiaTheme="minorEastAsia" w:hAnsi="Calibri" w:cstheme="minorBidi"/>
      <w:sz w:val="22"/>
      <w:szCs w:val="22"/>
      <w:lang w:val="en-US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618BF"/>
  </w:style>
  <w:style w:type="paragraph" w:styleId="Sinespaciado">
    <w:name w:val="No Spacing"/>
    <w:uiPriority w:val="1"/>
    <w:qFormat/>
    <w:rsid w:val="00FC693F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">
    <w:name w:val="Title"/>
    <w:basedOn w:val="Normal"/>
    <w:next w:val="Normal"/>
    <w:link w:val="TtuloCar"/>
    <w:uiPriority w:val="10"/>
    <w:qFormat/>
    <w:rsid w:val="00FC693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TtuloCar">
    <w:name w:val="Título Car"/>
    <w:basedOn w:val="Fuentedeprrafopredeter"/>
    <w:link w:val="Ttulo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FC693F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val="en-US" w:eastAsia="en-US"/>
    </w:rPr>
  </w:style>
  <w:style w:type="character" w:customStyle="1" w:styleId="SubttuloCar">
    <w:name w:val="Subtítulo Car"/>
    <w:basedOn w:val="Fuentedeprrafopredeter"/>
    <w:link w:val="Subttulo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FC693F"/>
    <w:pPr>
      <w:spacing w:after="200" w:line="276" w:lineRule="auto"/>
      <w:ind w:left="720"/>
      <w:contextualSpacing/>
    </w:pPr>
    <w:rPr>
      <w:rFonts w:ascii="Calibri" w:eastAsiaTheme="minorEastAsia" w:hAnsi="Calibri" w:cstheme="minorBidi"/>
      <w:sz w:val="22"/>
      <w:szCs w:val="22"/>
      <w:lang w:val="en-US" w:eastAsia="en-US"/>
    </w:rPr>
  </w:style>
  <w:style w:type="paragraph" w:styleId="Textoindependiente">
    <w:name w:val="Body Text"/>
    <w:basedOn w:val="Normal"/>
    <w:link w:val="TextoindependienteCar"/>
    <w:uiPriority w:val="99"/>
    <w:unhideWhenUsed/>
    <w:rsid w:val="00AA1D8D"/>
    <w:pPr>
      <w:spacing w:after="120" w:line="276" w:lineRule="auto"/>
    </w:pPr>
    <w:rPr>
      <w:rFonts w:ascii="Calibri" w:eastAsiaTheme="minorEastAsia" w:hAnsi="Calibri" w:cstheme="minorBidi"/>
      <w:sz w:val="22"/>
      <w:szCs w:val="22"/>
      <w:lang w:val="en-US"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AA1D8D"/>
  </w:style>
  <w:style w:type="paragraph" w:styleId="Textoindependiente2">
    <w:name w:val="Body Text 2"/>
    <w:basedOn w:val="Normal"/>
    <w:link w:val="Textoindependiente2Car"/>
    <w:uiPriority w:val="99"/>
    <w:unhideWhenUsed/>
    <w:rsid w:val="00AA1D8D"/>
    <w:pPr>
      <w:spacing w:after="120" w:line="480" w:lineRule="auto"/>
    </w:pPr>
    <w:rPr>
      <w:rFonts w:ascii="Calibri" w:eastAsiaTheme="minorEastAsia" w:hAnsi="Calibri" w:cstheme="minorBidi"/>
      <w:sz w:val="22"/>
      <w:szCs w:val="22"/>
      <w:lang w:val="en-US" w:eastAsia="en-U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AA1D8D"/>
  </w:style>
  <w:style w:type="paragraph" w:styleId="Textoindependiente3">
    <w:name w:val="Body Text 3"/>
    <w:basedOn w:val="Normal"/>
    <w:link w:val="Textoindependiente3Car"/>
    <w:uiPriority w:val="99"/>
    <w:unhideWhenUsed/>
    <w:rsid w:val="00AA1D8D"/>
    <w:pPr>
      <w:spacing w:after="120" w:line="276" w:lineRule="auto"/>
    </w:pPr>
    <w:rPr>
      <w:rFonts w:ascii="Calibri" w:eastAsiaTheme="minorEastAsia" w:hAnsi="Calibri" w:cstheme="minorBidi"/>
      <w:sz w:val="16"/>
      <w:szCs w:val="16"/>
      <w:lang w:val="en-US" w:eastAsia="en-U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AA1D8D"/>
    <w:rPr>
      <w:sz w:val="16"/>
      <w:szCs w:val="16"/>
    </w:rPr>
  </w:style>
  <w:style w:type="paragraph" w:styleId="Lista">
    <w:name w:val="List"/>
    <w:basedOn w:val="Normal"/>
    <w:uiPriority w:val="99"/>
    <w:unhideWhenUsed/>
    <w:rsid w:val="00AA1D8D"/>
    <w:pPr>
      <w:spacing w:after="200" w:line="276" w:lineRule="auto"/>
      <w:ind w:left="360" w:hanging="360"/>
      <w:contextualSpacing/>
    </w:pPr>
    <w:rPr>
      <w:rFonts w:ascii="Calibri" w:eastAsiaTheme="minorEastAsia" w:hAnsi="Calibri" w:cstheme="minorBidi"/>
      <w:sz w:val="22"/>
      <w:szCs w:val="22"/>
      <w:lang w:val="en-US" w:eastAsia="en-US"/>
    </w:rPr>
  </w:style>
  <w:style w:type="paragraph" w:styleId="Lista2">
    <w:name w:val="List 2"/>
    <w:basedOn w:val="Normal"/>
    <w:uiPriority w:val="99"/>
    <w:unhideWhenUsed/>
    <w:rsid w:val="00326F90"/>
    <w:pPr>
      <w:spacing w:after="200" w:line="276" w:lineRule="auto"/>
      <w:ind w:left="720" w:hanging="360"/>
      <w:contextualSpacing/>
    </w:pPr>
    <w:rPr>
      <w:rFonts w:ascii="Calibri" w:eastAsiaTheme="minorEastAsia" w:hAnsi="Calibri" w:cstheme="minorBidi"/>
      <w:sz w:val="22"/>
      <w:szCs w:val="22"/>
      <w:lang w:val="en-US" w:eastAsia="en-US"/>
    </w:rPr>
  </w:style>
  <w:style w:type="paragraph" w:styleId="Lista3">
    <w:name w:val="List 3"/>
    <w:basedOn w:val="Normal"/>
    <w:uiPriority w:val="99"/>
    <w:unhideWhenUsed/>
    <w:rsid w:val="00326F90"/>
    <w:pPr>
      <w:spacing w:after="200" w:line="276" w:lineRule="auto"/>
      <w:ind w:left="1080" w:hanging="360"/>
      <w:contextualSpacing/>
    </w:pPr>
    <w:rPr>
      <w:rFonts w:ascii="Calibri" w:eastAsiaTheme="minorEastAsia" w:hAnsi="Calibri" w:cstheme="minorBidi"/>
      <w:sz w:val="22"/>
      <w:szCs w:val="22"/>
      <w:lang w:val="en-US" w:eastAsia="en-US"/>
    </w:rPr>
  </w:style>
  <w:style w:type="paragraph" w:styleId="Listaconvietas">
    <w:name w:val="List Bullet"/>
    <w:basedOn w:val="Normal"/>
    <w:uiPriority w:val="99"/>
    <w:unhideWhenUsed/>
    <w:rsid w:val="00326F90"/>
    <w:pPr>
      <w:numPr>
        <w:numId w:val="1"/>
      </w:numPr>
      <w:spacing w:after="200" w:line="276" w:lineRule="auto"/>
      <w:contextualSpacing/>
    </w:pPr>
    <w:rPr>
      <w:rFonts w:ascii="Calibri" w:eastAsiaTheme="minorEastAsia" w:hAnsi="Calibri" w:cstheme="minorBidi"/>
      <w:sz w:val="22"/>
      <w:szCs w:val="22"/>
      <w:lang w:val="en-US" w:eastAsia="en-US"/>
    </w:rPr>
  </w:style>
  <w:style w:type="paragraph" w:styleId="Listaconvietas2">
    <w:name w:val="List Bullet 2"/>
    <w:basedOn w:val="Normal"/>
    <w:uiPriority w:val="99"/>
    <w:unhideWhenUsed/>
    <w:rsid w:val="00326F90"/>
    <w:pPr>
      <w:numPr>
        <w:numId w:val="2"/>
      </w:numPr>
      <w:spacing w:after="200" w:line="276" w:lineRule="auto"/>
      <w:contextualSpacing/>
    </w:pPr>
    <w:rPr>
      <w:rFonts w:ascii="Calibri" w:eastAsiaTheme="minorEastAsia" w:hAnsi="Calibri" w:cstheme="minorBidi"/>
      <w:sz w:val="22"/>
      <w:szCs w:val="22"/>
      <w:lang w:val="en-US" w:eastAsia="en-US"/>
    </w:rPr>
  </w:style>
  <w:style w:type="paragraph" w:styleId="Listaconvietas3">
    <w:name w:val="List Bullet 3"/>
    <w:basedOn w:val="Normal"/>
    <w:uiPriority w:val="99"/>
    <w:unhideWhenUsed/>
    <w:rsid w:val="00326F90"/>
    <w:pPr>
      <w:numPr>
        <w:numId w:val="3"/>
      </w:numPr>
      <w:spacing w:after="200" w:line="276" w:lineRule="auto"/>
      <w:contextualSpacing/>
    </w:pPr>
    <w:rPr>
      <w:rFonts w:ascii="Calibri" w:eastAsiaTheme="minorEastAsia" w:hAnsi="Calibri" w:cstheme="minorBidi"/>
      <w:sz w:val="22"/>
      <w:szCs w:val="22"/>
      <w:lang w:val="en-US" w:eastAsia="en-US"/>
    </w:rPr>
  </w:style>
  <w:style w:type="paragraph" w:styleId="Listaconnmeros">
    <w:name w:val="List Number"/>
    <w:basedOn w:val="Normal"/>
    <w:uiPriority w:val="99"/>
    <w:unhideWhenUsed/>
    <w:rsid w:val="00326F90"/>
    <w:pPr>
      <w:numPr>
        <w:numId w:val="5"/>
      </w:numPr>
      <w:spacing w:after="200" w:line="276" w:lineRule="auto"/>
      <w:contextualSpacing/>
    </w:pPr>
    <w:rPr>
      <w:rFonts w:ascii="Calibri" w:eastAsiaTheme="minorEastAsia" w:hAnsi="Calibri" w:cstheme="minorBidi"/>
      <w:sz w:val="22"/>
      <w:szCs w:val="22"/>
      <w:lang w:val="en-US" w:eastAsia="en-US"/>
    </w:rPr>
  </w:style>
  <w:style w:type="paragraph" w:styleId="Listaconnmeros2">
    <w:name w:val="List Number 2"/>
    <w:basedOn w:val="Normal"/>
    <w:uiPriority w:val="99"/>
    <w:unhideWhenUsed/>
    <w:rsid w:val="0029639D"/>
    <w:pPr>
      <w:numPr>
        <w:numId w:val="6"/>
      </w:numPr>
      <w:spacing w:after="200" w:line="276" w:lineRule="auto"/>
      <w:contextualSpacing/>
    </w:pPr>
    <w:rPr>
      <w:rFonts w:ascii="Calibri" w:eastAsiaTheme="minorEastAsia" w:hAnsi="Calibri" w:cstheme="minorBidi"/>
      <w:sz w:val="22"/>
      <w:szCs w:val="22"/>
      <w:lang w:val="en-US" w:eastAsia="en-US"/>
    </w:rPr>
  </w:style>
  <w:style w:type="paragraph" w:styleId="Listaconnmeros3">
    <w:name w:val="List Number 3"/>
    <w:basedOn w:val="Normal"/>
    <w:uiPriority w:val="99"/>
    <w:unhideWhenUsed/>
    <w:rsid w:val="0029639D"/>
    <w:pPr>
      <w:numPr>
        <w:numId w:val="7"/>
      </w:numPr>
      <w:spacing w:after="200" w:line="276" w:lineRule="auto"/>
      <w:contextualSpacing/>
    </w:pPr>
    <w:rPr>
      <w:rFonts w:ascii="Calibri" w:eastAsiaTheme="minorEastAsia" w:hAnsi="Calibri" w:cstheme="minorBidi"/>
      <w:sz w:val="22"/>
      <w:szCs w:val="22"/>
      <w:lang w:val="en-US" w:eastAsia="en-US"/>
    </w:rPr>
  </w:style>
  <w:style w:type="paragraph" w:styleId="Continuarlista">
    <w:name w:val="List Continue"/>
    <w:basedOn w:val="Normal"/>
    <w:uiPriority w:val="99"/>
    <w:unhideWhenUsed/>
    <w:rsid w:val="0029639D"/>
    <w:pPr>
      <w:spacing w:after="120" w:line="276" w:lineRule="auto"/>
      <w:ind w:left="360"/>
      <w:contextualSpacing/>
    </w:pPr>
    <w:rPr>
      <w:rFonts w:ascii="Calibri" w:eastAsiaTheme="minorEastAsia" w:hAnsi="Calibri" w:cstheme="minorBidi"/>
      <w:sz w:val="22"/>
      <w:szCs w:val="22"/>
      <w:lang w:val="en-US" w:eastAsia="en-US"/>
    </w:rPr>
  </w:style>
  <w:style w:type="paragraph" w:styleId="Continuarlista2">
    <w:name w:val="List Continue 2"/>
    <w:basedOn w:val="Normal"/>
    <w:uiPriority w:val="99"/>
    <w:unhideWhenUsed/>
    <w:rsid w:val="0029639D"/>
    <w:pPr>
      <w:spacing w:after="120" w:line="276" w:lineRule="auto"/>
      <w:ind w:left="720"/>
      <w:contextualSpacing/>
    </w:pPr>
    <w:rPr>
      <w:rFonts w:ascii="Calibri" w:eastAsiaTheme="minorEastAsia" w:hAnsi="Calibri" w:cstheme="minorBidi"/>
      <w:sz w:val="22"/>
      <w:szCs w:val="22"/>
      <w:lang w:val="en-US" w:eastAsia="en-US"/>
    </w:rPr>
  </w:style>
  <w:style w:type="paragraph" w:styleId="Continuarlista3">
    <w:name w:val="List Continue 3"/>
    <w:basedOn w:val="Normal"/>
    <w:uiPriority w:val="99"/>
    <w:unhideWhenUsed/>
    <w:rsid w:val="0029639D"/>
    <w:pPr>
      <w:spacing w:after="120" w:line="276" w:lineRule="auto"/>
      <w:ind w:left="1080"/>
      <w:contextualSpacing/>
    </w:pPr>
    <w:rPr>
      <w:rFonts w:ascii="Calibri" w:eastAsiaTheme="minorEastAsia" w:hAnsi="Calibri" w:cstheme="minorBidi"/>
      <w:sz w:val="22"/>
      <w:szCs w:val="22"/>
      <w:lang w:val="en-US" w:eastAsia="en-US"/>
    </w:rPr>
  </w:style>
  <w:style w:type="paragraph" w:styleId="Textomacro">
    <w:name w:val="macro"/>
    <w:link w:val="TextomacroC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omacroCar">
    <w:name w:val="Texto macro Car"/>
    <w:basedOn w:val="Fuentedeprrafopredeter"/>
    <w:link w:val="Textomacro"/>
    <w:uiPriority w:val="99"/>
    <w:rsid w:val="0029639D"/>
    <w:rPr>
      <w:rFonts w:ascii="Courier" w:hAnsi="Courier"/>
      <w:sz w:val="20"/>
      <w:szCs w:val="20"/>
    </w:rPr>
  </w:style>
  <w:style w:type="paragraph" w:styleId="Cita">
    <w:name w:val="Quote"/>
    <w:basedOn w:val="Normal"/>
    <w:next w:val="Normal"/>
    <w:link w:val="CitaCar"/>
    <w:uiPriority w:val="29"/>
    <w:qFormat/>
    <w:rsid w:val="00FC693F"/>
    <w:pPr>
      <w:spacing w:after="200" w:line="276" w:lineRule="auto"/>
    </w:pPr>
    <w:rPr>
      <w:rFonts w:ascii="Calibri" w:eastAsiaTheme="minorEastAsia" w:hAnsi="Calibri" w:cstheme="minorBidi"/>
      <w:i/>
      <w:iCs/>
      <w:color w:val="000000" w:themeColor="text1"/>
      <w:sz w:val="22"/>
      <w:szCs w:val="22"/>
      <w:lang w:val="en-US" w:eastAsia="en-US"/>
    </w:rPr>
  </w:style>
  <w:style w:type="character" w:customStyle="1" w:styleId="CitaCar">
    <w:name w:val="Cita Car"/>
    <w:basedOn w:val="Fuentedeprrafopredeter"/>
    <w:link w:val="Cita"/>
    <w:uiPriority w:val="29"/>
    <w:rsid w:val="00FC693F"/>
    <w:rPr>
      <w:i/>
      <w:iCs/>
      <w:color w:val="000000" w:themeColor="tex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character" w:styleId="Textoennegrita">
    <w:name w:val="Strong"/>
    <w:basedOn w:val="Fuentedeprrafopredeter"/>
    <w:uiPriority w:val="22"/>
    <w:qFormat/>
    <w:rsid w:val="00FC693F"/>
    <w:rPr>
      <w:b/>
      <w:bCs/>
    </w:rPr>
  </w:style>
  <w:style w:type="character" w:styleId="nfasis">
    <w:name w:val="Emphasis"/>
    <w:basedOn w:val="Fuentedeprrafopredeter"/>
    <w:uiPriority w:val="20"/>
    <w:qFormat/>
    <w:rsid w:val="00FC693F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C693F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="Calibri" w:eastAsiaTheme="minorEastAsia" w:hAnsi="Calibri" w:cstheme="minorBidi"/>
      <w:b/>
      <w:bCs/>
      <w:i/>
      <w:iCs/>
      <w:color w:val="4F81BD" w:themeColor="accent1"/>
      <w:sz w:val="22"/>
      <w:szCs w:val="22"/>
      <w:lang w:val="en-US" w:eastAsia="en-US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C693F"/>
    <w:rPr>
      <w:b/>
      <w:bCs/>
      <w:i/>
      <w:iCs/>
      <w:color w:val="4F81BD" w:themeColor="accent1"/>
    </w:rPr>
  </w:style>
  <w:style w:type="character" w:styleId="nfasissutil">
    <w:name w:val="Subtle Emphasis"/>
    <w:basedOn w:val="Fuentedeprrafopredeter"/>
    <w:uiPriority w:val="19"/>
    <w:qFormat/>
    <w:rsid w:val="00FC693F"/>
    <w:rPr>
      <w:i/>
      <w:iCs/>
      <w:color w:val="808080" w:themeColor="text1" w:themeTint="7F"/>
    </w:rPr>
  </w:style>
  <w:style w:type="character" w:styleId="nfasisintenso">
    <w:name w:val="Intense Emphasis"/>
    <w:basedOn w:val="Fuentedeprrafopredeter"/>
    <w:uiPriority w:val="21"/>
    <w:qFormat/>
    <w:rsid w:val="00FC693F"/>
    <w:rPr>
      <w:b/>
      <w:bCs/>
      <w:i/>
      <w:iCs/>
      <w:color w:val="4F81BD" w:themeColor="accent1"/>
    </w:rPr>
  </w:style>
  <w:style w:type="character" w:styleId="Referenciasutil">
    <w:name w:val="Subtle Reference"/>
    <w:basedOn w:val="Fuentedeprrafopredeter"/>
    <w:uiPriority w:val="31"/>
    <w:qFormat/>
    <w:rsid w:val="00FC693F"/>
    <w:rPr>
      <w:smallCaps/>
      <w:color w:val="C0504D" w:themeColor="accent2"/>
      <w:u w:val="single"/>
    </w:rPr>
  </w:style>
  <w:style w:type="character" w:styleId="Referenciaintensa">
    <w:name w:val="Intense Reference"/>
    <w:basedOn w:val="Fuentedeprrafopredeter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basedOn w:val="Fuentedeprrafopredeter"/>
    <w:uiPriority w:val="33"/>
    <w:qFormat/>
    <w:rsid w:val="00FC693F"/>
    <w:rPr>
      <w:b/>
      <w:bCs/>
      <w:smallCaps/>
      <w:spacing w:val="5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FC693F"/>
    <w:pPr>
      <w:outlineLvl w:val="9"/>
    </w:pPr>
  </w:style>
  <w:style w:type="table" w:styleId="Tablaconcuadrcula">
    <w:name w:val="Table Grid"/>
    <w:basedOn w:val="Tabla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doclaro">
    <w:name w:val="Light Shading"/>
    <w:basedOn w:val="Tabla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claro-nfasis2">
    <w:name w:val="Light Shading Accent 2"/>
    <w:basedOn w:val="Tabla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doclaro-nfasis3">
    <w:name w:val="Light Shading Accent 3"/>
    <w:basedOn w:val="Tabla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doclaro-nfasis4">
    <w:name w:val="Light Shading Accent 4"/>
    <w:basedOn w:val="Tabla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ombreadoclaro-nfasis5">
    <w:name w:val="Light Shading Accent 5"/>
    <w:basedOn w:val="Tabla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ombreadoclaro-nfasis6">
    <w:name w:val="Light Shading Accent 6"/>
    <w:basedOn w:val="Tabla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aclara">
    <w:name w:val="Light List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is1">
    <w:name w:val="Light List Accent 1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is2">
    <w:name w:val="Light List Accent 2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aclara-nfasis3">
    <w:name w:val="Light List Accent 3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aclara-nfasis4">
    <w:name w:val="Light List Accent 4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aclara-nfasis5">
    <w:name w:val="Light List Accent 5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aclara-nfasis6">
    <w:name w:val="Light List Accent 6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Cuadrculaclara">
    <w:name w:val="Light Grid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Cuadrculaclara-nfasis1">
    <w:name w:val="Light Grid Accent 1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Cuadrculaclara-nfasis2">
    <w:name w:val="Light Grid Accent 2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Cuadrculaclara-nfasis3">
    <w:name w:val="Light Grid Accent 3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Cuadrculaclara-nfasis4">
    <w:name w:val="Light Grid Accent 4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Cuadrculaclara-nfasis5">
    <w:name w:val="Light Grid Accent 5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Cuadrculaclara-nfasis6">
    <w:name w:val="Light Grid Accent 6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ombreadomedio1">
    <w:name w:val="Medium Shading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amedia1">
    <w:name w:val="Medium Lis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edia1-nfasis1">
    <w:name w:val="Medium List 1 Accen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amedia1-nfasis2">
    <w:name w:val="Medium List 1 Accent 2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amedia1-nfasis3">
    <w:name w:val="Medium List 1 Accent 3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amedia1-nfasis4">
    <w:name w:val="Medium List 1 Accent 4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amedia1-nfasis5">
    <w:name w:val="Medium List 1 Accent 5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amedia1-nfasis6">
    <w:name w:val="Medium List 1 Accent 6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amedia2">
    <w:name w:val="Medium Lis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uadrculamedia1">
    <w:name w:val="Medium Grid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media1-nfasis1">
    <w:name w:val="Medium Grid 1 Accent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media1-nfasis2">
    <w:name w:val="Medium Grid 1 Accent 2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media1-nfasis3">
    <w:name w:val="Medium Grid 1 Accent 3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media1-nfasis4">
    <w:name w:val="Medium Grid 1 Accent 4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media1-nfasis5">
    <w:name w:val="Medium Grid 1 Accent 5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media1-nfasis6">
    <w:name w:val="Medium Grid 1 Accent 6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uadrculamedia2">
    <w:name w:val="Medium Grid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1">
    <w:name w:val="Medium Grid 2 Accent 1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2">
    <w:name w:val="Medium Grid 2 Accent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3">
    <w:name w:val="Medium Grid 2 Accent 3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4">
    <w:name w:val="Medium Grid 2 Accent 4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5">
    <w:name w:val="Medium Grid 2 Accent 5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6">
    <w:name w:val="Medium Grid 2 Accent 6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">
    <w:name w:val="Medium Grid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uadrculamedia3-nfasis1">
    <w:name w:val="Medium Grid 3 Accent 1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Cuadrculamedia3-nfasis2">
    <w:name w:val="Medium Grid 3 Accent 2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Cuadrculamedia3-nfasis3">
    <w:name w:val="Medium Grid 3 Accent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Cuadrculamedia3-nfasis4">
    <w:name w:val="Medium Grid 3 Accent 4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Cuadrculamedia3-nfasis5">
    <w:name w:val="Medium Grid 3 Accent 5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Cuadrculamedia3-nfasis6">
    <w:name w:val="Medium Grid 3 Accent 6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aoscura">
    <w:name w:val="Dark List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oscura-nfasis1">
    <w:name w:val="Dark List Accent 1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aoscura-nfasis2">
    <w:name w:val="Dark List Accent 2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aoscura-nfasis3">
    <w:name w:val="Dark List Accent 3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aoscura-nfasis4">
    <w:name w:val="Dark List Accent 4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aoscura-nfasis5">
    <w:name w:val="Dark List Accent 5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aoscura-nfasis6">
    <w:name w:val="Dark List Accent 6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Sombreadovistoso">
    <w:name w:val="Colorful Shading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1">
    <w:name w:val="Colorful Shading Accent 1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2">
    <w:name w:val="Colorful Shading Accent 2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3">
    <w:name w:val="Colorful Shading Accent 3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ombreadovistoso-nfasis4">
    <w:name w:val="Colorful Shading Accent 4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5">
    <w:name w:val="Colorful Shading Accent 5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6">
    <w:name w:val="Colorful Shading Accent 6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avistosa">
    <w:name w:val="Colorful List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vistosa-nfasis1">
    <w:name w:val="Colorful List Accent 1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avistosa-nfasis2">
    <w:name w:val="Colorful List Accent 2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avistosa-nfasis3">
    <w:name w:val="Colorful List Accent 3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avistosa-nfasis4">
    <w:name w:val="Colorful List Accent 4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avistosa-nfasis5">
    <w:name w:val="Colorful List Accent 5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vistosa-nfasis6">
    <w:name w:val="Colorful List Accent 6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uadrculavistosa">
    <w:name w:val="Colorful Grid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vistosa-nfasis1">
    <w:name w:val="Colorful Grid Accent 1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vistosa-nfasis2">
    <w:name w:val="Colorful Grid Accent 2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vistosa-nfasis3">
    <w:name w:val="Colorful Grid Accent 3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vistosa-nfasis4">
    <w:name w:val="Colorful Grid Accent 4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vistosa-nfasis5">
    <w:name w:val="Colorful Grid Accent 5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vistosa-nfasis6">
    <w:name w:val="Colorful Grid Accent 6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NormalWeb">
    <w:name w:val="Normal (Web)"/>
    <w:basedOn w:val="Normal"/>
    <w:uiPriority w:val="99"/>
    <w:semiHidden/>
    <w:unhideWhenUsed/>
    <w:rsid w:val="007779C3"/>
    <w:pPr>
      <w:spacing w:before="100" w:beforeAutospacing="1" w:after="100" w:afterAutospacing="1"/>
    </w:pPr>
  </w:style>
  <w:style w:type="table" w:styleId="Tablaconcuadrcula3-nfasis6">
    <w:name w:val="Grid Table 3 Accent 6"/>
    <w:basedOn w:val="Tablanormal"/>
    <w:uiPriority w:val="48"/>
    <w:rsid w:val="00330842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Tablaconcuadrcula5oscura-nfasis6">
    <w:name w:val="Grid Table 5 Dark Accent 6"/>
    <w:basedOn w:val="Tablanormal"/>
    <w:uiPriority w:val="50"/>
    <w:rsid w:val="0033084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Tablaconcuadrcula1clara-nfasis6">
    <w:name w:val="Grid Table 1 Light Accent 6"/>
    <w:basedOn w:val="Tablanormal"/>
    <w:uiPriority w:val="46"/>
    <w:rsid w:val="00D04A76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cuadrcula4">
    <w:name w:val="Grid Table 4"/>
    <w:basedOn w:val="Tablanormal"/>
    <w:uiPriority w:val="49"/>
    <w:rsid w:val="00D04A76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mord">
    <w:name w:val="mord"/>
    <w:basedOn w:val="Fuentedeprrafopredeter"/>
    <w:rsid w:val="009A0A70"/>
  </w:style>
  <w:style w:type="character" w:customStyle="1" w:styleId="mpunct">
    <w:name w:val="mpunct"/>
    <w:basedOn w:val="Fuentedeprrafopredeter"/>
    <w:rsid w:val="009A0A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13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64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2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14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04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7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B6101B8-4471-470D-BB93-F0A42A8FC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519</Words>
  <Characters>2859</Characters>
  <Application>Microsoft Office Word</Application>
  <DocSecurity>0</DocSecurity>
  <Lines>23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3372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Usuario</cp:lastModifiedBy>
  <cp:revision>2</cp:revision>
  <dcterms:created xsi:type="dcterms:W3CDTF">2025-09-23T17:33:00Z</dcterms:created>
  <dcterms:modified xsi:type="dcterms:W3CDTF">2025-09-23T17:33:00Z</dcterms:modified>
  <cp:category/>
</cp:coreProperties>
</file>