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Guatemala,</w:t>
      </w:r>
      <w:r w:rsidR="009826CC">
        <w:rPr>
          <w:rFonts w:ascii="Calibri" w:hAnsi="Calibri" w:cs="Calibri"/>
          <w:i/>
          <w:iCs/>
        </w:rPr>
        <w:t xml:space="preserve"> 25 de </w:t>
      </w:r>
      <w:proofErr w:type="spellStart"/>
      <w:r w:rsidR="009826CC">
        <w:rPr>
          <w:rFonts w:ascii="Calibri" w:hAnsi="Calibri" w:cs="Calibri"/>
          <w:i/>
          <w:iCs/>
        </w:rPr>
        <w:t>septiembre</w:t>
      </w:r>
      <w:proofErr w:type="spellEnd"/>
      <w:r w:rsidR="009826CC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Estimado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</w:p>
    <w:p w:rsidR="007779C3" w:rsidRPr="009826CC" w:rsidRDefault="009826CC" w:rsidP="00D04A76">
      <w:pPr>
        <w:pStyle w:val="Sinespaciado"/>
        <w:rPr>
          <w:rFonts w:ascii="Calibri" w:hAnsi="Calibri" w:cs="Calibri"/>
          <w:b/>
          <w:i/>
          <w:iCs/>
        </w:rPr>
      </w:pPr>
      <w:r w:rsidRPr="009826CC">
        <w:rPr>
          <w:rFonts w:ascii="Calibri" w:hAnsi="Calibri" w:cs="Calibri"/>
          <w:b/>
          <w:i/>
          <w:iCs/>
        </w:rPr>
        <w:t>Mario David López Pérez</w:t>
      </w:r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Presente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</w:p>
    <w:p w:rsidR="007779C3" w:rsidRPr="00B57401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  <w:r w:rsidRPr="00D0101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es-ES_tradnl"/>
        </w:rPr>
        <w:t>Solar</w:t>
      </w:r>
      <w:r w:rsidR="007779C3" w:rsidRPr="00D01018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es-ES_tradnl"/>
        </w:rPr>
        <w:t xml:space="preserve"> Energy</w:t>
      </w:r>
      <w:r w:rsidR="007779C3" w:rsidRPr="00D01018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 xml:space="preserve">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 xml:space="preserve">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presenta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propuesta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integral para el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suministro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un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sistema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fotovoltaico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última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generación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específicamente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para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residencia. Este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proyecto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no solo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cubrirá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demanda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promedio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mensual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r w:rsidR="00D01018">
        <w:rPr>
          <w:rFonts w:ascii="Calibri" w:eastAsia="Times New Roman" w:hAnsi="Calibri" w:cs="Calibri"/>
          <w:b/>
          <w:bCs/>
          <w:i/>
          <w:iCs/>
          <w:color w:val="E36C0A" w:themeColor="accent6" w:themeShade="BF"/>
          <w:sz w:val="28"/>
          <w:szCs w:val="28"/>
          <w:lang w:eastAsia="es-ES_tradnl"/>
        </w:rPr>
        <w:t>1</w:t>
      </w:r>
      <w:r w:rsidR="009826CC">
        <w:rPr>
          <w:rFonts w:ascii="Calibri" w:eastAsia="Times New Roman" w:hAnsi="Calibri" w:cs="Calibri"/>
          <w:b/>
          <w:bCs/>
          <w:i/>
          <w:iCs/>
          <w:color w:val="E36C0A" w:themeColor="accent6" w:themeShade="BF"/>
          <w:sz w:val="28"/>
          <w:szCs w:val="28"/>
          <w:lang w:eastAsia="es-ES_tradnl"/>
        </w:rPr>
        <w:t>59</w:t>
      </w:r>
      <w:r w:rsidR="007779C3" w:rsidRPr="00D01018">
        <w:rPr>
          <w:rFonts w:ascii="Calibri" w:eastAsia="Times New Roman" w:hAnsi="Calibri" w:cs="Calibri"/>
          <w:b/>
          <w:bCs/>
          <w:i/>
          <w:iCs/>
          <w:color w:val="E36C0A" w:themeColor="accent6" w:themeShade="BF"/>
          <w:sz w:val="28"/>
          <w:szCs w:val="28"/>
          <w:lang w:eastAsia="es-ES_tradnl"/>
        </w:rPr>
        <w:t xml:space="preserve"> kWh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sino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además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permitirá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disfrutar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de:</w:t>
      </w:r>
    </w:p>
    <w:p w:rsidR="00D04A76" w:rsidRPr="00B57401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Control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costos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largo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plazo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D01018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</w:t>
            </w:r>
            <w:r w:rsidR="009826C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59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826CC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1,908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D0101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2.</w:t>
            </w:r>
            <w:r w:rsidR="009826C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20 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0C6981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77491A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4</w:t>
            </w:r>
            <w:r w:rsidR="009826C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,197.60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Sistema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medida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por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nuestro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departamento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aplicando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normas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internacionales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(IEC, NEC, UL), software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simulación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PVsyst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criterios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máxima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eficiencia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74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826CC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0W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-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Jinko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826CC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9826CC" w:rsidRPr="009826CC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  <w:r w:rsidR="009826CC" w:rsidRPr="009826CC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X1-Micro 4 in 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</w:t>
            </w:r>
            <w:proofErr w:type="spellStart"/>
            <w:r w:rsidR="009826CC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="009826CC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9826CC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826CC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114.66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826CC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1,376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216889">
              <w:rPr>
                <w:rFonts w:ascii="Calibri" w:eastAsia="Times New Roman" w:hAnsi="Calibri" w:cs="Calibri"/>
                <w:i/>
                <w:iCs/>
                <w:lang w:eastAsia="es-ES_tradnl"/>
              </w:rPr>
              <w:t>1.0</w:t>
            </w:r>
            <w:r w:rsidR="009826CC">
              <w:rPr>
                <w:rFonts w:ascii="Calibri" w:eastAsia="Times New Roman" w:hAnsi="Calibri" w:cs="Calibri"/>
                <w:i/>
                <w:iCs/>
                <w:lang w:eastAsia="es-ES_tradnl"/>
              </w:rPr>
              <w:t>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052DB2" w:rsidRDefault="007779C3" w:rsidP="009E659B">
      <w:pPr>
        <w:pStyle w:val="Sinespaciado"/>
        <w:jc w:val="center"/>
        <w:rPr>
          <w:rFonts w:ascii="Calibri" w:eastAsia="Times New Roman" w:hAnsi="Calibri" w:cs="Calibri"/>
          <w:b/>
          <w:bCs/>
          <w:i/>
          <w:iCs/>
          <w:sz w:val="36"/>
          <w:szCs w:val="36"/>
          <w:lang w:eastAsia="es-ES_tradnl"/>
        </w:rPr>
      </w:pPr>
      <w:proofErr w:type="spellStart"/>
      <w:r w:rsidRPr="00052DB2">
        <w:rPr>
          <w:rFonts w:ascii="Calibri" w:eastAsia="Times New Roman" w:hAnsi="Calibri" w:cs="Calibri"/>
          <w:b/>
          <w:bCs/>
          <w:i/>
          <w:iCs/>
          <w:sz w:val="36"/>
          <w:szCs w:val="36"/>
          <w:lang w:eastAsia="es-ES_tradnl"/>
        </w:rPr>
        <w:t>Análisis</w:t>
      </w:r>
      <w:proofErr w:type="spellEnd"/>
      <w:r w:rsidRPr="00052DB2">
        <w:rPr>
          <w:rFonts w:ascii="Calibri" w:eastAsia="Times New Roman" w:hAnsi="Calibri" w:cs="Calibri"/>
          <w:b/>
          <w:bCs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052DB2">
        <w:rPr>
          <w:rFonts w:ascii="Calibri" w:eastAsia="Times New Roman" w:hAnsi="Calibri" w:cs="Calibri"/>
          <w:b/>
          <w:bCs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7779C3" w:rsidRPr="00B57401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Q</w:t>
      </w:r>
      <w:r w:rsidR="009826CC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10,0</w:t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00</w:t>
      </w:r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.00 + IVA (Proyecto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llave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en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mano)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D04A76" w:rsidRPr="00052DB2" w:rsidRDefault="00D04A76" w:rsidP="009E659B">
      <w:pPr>
        <w:pStyle w:val="Sinespaciado"/>
        <w:jc w:val="center"/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es-ES_tradnl"/>
        </w:rPr>
      </w:pPr>
      <w:r w:rsidRPr="00052DB2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es-ES_tradnl"/>
        </w:rPr>
        <w:t>OPCIONES FINANCIAMIENTOS</w:t>
      </w:r>
    </w:p>
    <w:p w:rsidR="00D04A76" w:rsidRPr="00052DB2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</w:pPr>
      <w:r w:rsidRPr="00052DB2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48 </w:t>
      </w:r>
      <w:r w:rsidR="00052DB2" w:rsidRPr="00052DB2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NEOCUOTAS (VISA O MASTER CARD)</w:t>
      </w:r>
      <w:r w:rsidRPr="00052DB2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 </w:t>
      </w:r>
      <w:r w:rsidR="00052DB2" w:rsidRPr="00052DB2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Q</w:t>
      </w:r>
      <w:r w:rsidR="009826CC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233.33</w:t>
      </w:r>
    </w:p>
    <w:p w:rsidR="00D04A76" w:rsidRPr="00052DB2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</w:pPr>
      <w:r w:rsidRPr="00052DB2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 xml:space="preserve">36 CREDICUOTAS BAC </w:t>
      </w:r>
      <w:r w:rsidR="00052DB2" w:rsidRPr="00052DB2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Q</w:t>
      </w:r>
      <w:r w:rsidR="009826CC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311.11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9826CC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9826CC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Q4,197.60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16889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4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216889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216889">
              <w:rPr>
                <w:rFonts w:ascii="Calibri" w:eastAsia="Times New Roman" w:hAnsi="Calibri" w:cs="Calibri"/>
                <w:i/>
                <w:iCs/>
                <w:lang w:eastAsia="es-ES_tradnl"/>
              </w:rPr>
              <w:t>Q1</w:t>
            </w:r>
            <w:r w:rsidR="009826CC">
              <w:rPr>
                <w:rFonts w:ascii="Calibri" w:eastAsia="Times New Roman" w:hAnsi="Calibri" w:cs="Calibri"/>
                <w:i/>
                <w:iCs/>
                <w:lang w:eastAsia="es-ES_tradnl"/>
              </w:rPr>
              <w:t>09,122.00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escenarios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conservadores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considera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futuros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aumentos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tarifa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eléctrica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acelerarían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Garantías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Beneficios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Exclusivos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Paneles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solares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25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Inversor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r w:rsidR="009826CC">
        <w:rPr>
          <w:rFonts w:ascii="Calibri" w:eastAsia="Times New Roman" w:hAnsi="Calibri" w:cs="Calibri"/>
          <w:i/>
          <w:iCs/>
          <w:lang w:eastAsia="es-ES_tradnl"/>
        </w:rPr>
        <w:t>Solax</w:t>
      </w:r>
      <w:bookmarkStart w:id="0" w:name="_GoBack"/>
      <w:bookmarkEnd w:id="0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10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total.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Servicio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postventa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premium.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Soporte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especializado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Monitoreo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remoto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24/7.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Propuesta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Valor </w:t>
      </w:r>
      <w:r w:rsidR="00330842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Solar Energy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Estudio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Equipos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marcas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líderes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mundiales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estético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minimalista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Ingeniería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visión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arquitectónica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Atención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confidencialidad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(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termin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o</w:t>
      </w:r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condiciones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).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Reportes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desempeño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trimestrales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Cronograma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Ejecución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Puesta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Marcha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Saldo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3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0% contra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entrega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funcionamiento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Vigencia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cotización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: 1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días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Precios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Quetzales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-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IVA.</w:t>
      </w: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ANEXO FOTOGRAFIAS 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Pr="00B57401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12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del </w:t>
      </w:r>
      <w:proofErr w:type="spellStart"/>
      <w:r w:rsidRPr="00B57401">
        <w:rPr>
          <w:rFonts w:ascii="Calibri" w:hAnsi="Calibri" w:cs="Calibri"/>
          <w:i/>
          <w:iCs/>
        </w:rPr>
        <w:t>producto</w:t>
      </w:r>
      <w:proofErr w:type="spellEnd"/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30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Pr="00B57401">
        <w:rPr>
          <w:rFonts w:ascii="Calibri" w:hAnsi="Calibri" w:cs="Calibri"/>
          <w:i/>
          <w:iCs/>
        </w:rPr>
        <w:t>potencia</w:t>
      </w:r>
      <w:proofErr w:type="spellEnd"/>
      <w:r w:rsidRPr="00B57401">
        <w:rPr>
          <w:rFonts w:ascii="Calibri" w:hAnsi="Calibri" w:cs="Calibri"/>
          <w:i/>
          <w:iCs/>
        </w:rPr>
        <w:t xml:space="preserve"> lineal</w:t>
      </w: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Medidas</w:t>
      </w:r>
      <w:proofErr w:type="spellEnd"/>
      <w:r w:rsidRPr="00B57401">
        <w:rPr>
          <w:rFonts w:ascii="Calibri" w:hAnsi="Calibri" w:cs="Calibri"/>
          <w:i/>
          <w:iCs/>
        </w:rPr>
        <w:t>: 2.33 x 1.13 x 0.30 (metros)</w:t>
      </w: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9826CC" w:rsidRDefault="009826CC" w:rsidP="00A2087C">
      <w:pPr>
        <w:pStyle w:val="Sinespaciado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</w:p>
    <w:p w:rsidR="009826CC" w:rsidRDefault="009826CC" w:rsidP="00A2087C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9826CC" w:rsidRDefault="00A2087C" w:rsidP="00A2087C">
      <w:pPr>
        <w:pStyle w:val="Sinespaciado"/>
        <w:jc w:val="center"/>
        <w:rPr>
          <w:rFonts w:ascii="Calibri" w:hAnsi="Calibri" w:cs="Calibri"/>
          <w:b/>
          <w:i/>
          <w:iCs/>
        </w:rPr>
      </w:pPr>
      <w:r w:rsidRPr="009826CC">
        <w:rPr>
          <w:rFonts w:ascii="Calibri" w:hAnsi="Calibri" w:cs="Calibri"/>
          <w:b/>
          <w:i/>
          <w:iCs/>
        </w:rPr>
        <w:t>¡</w:t>
      </w:r>
      <w:proofErr w:type="spellStart"/>
      <w:r w:rsidRPr="009826CC">
        <w:rPr>
          <w:rFonts w:ascii="Calibri" w:hAnsi="Calibri" w:cs="Calibri"/>
          <w:b/>
          <w:i/>
          <w:iCs/>
        </w:rPr>
        <w:t>Aproveche</w:t>
      </w:r>
      <w:proofErr w:type="spellEnd"/>
      <w:r w:rsidRPr="009826CC">
        <w:rPr>
          <w:rFonts w:ascii="Calibri" w:hAnsi="Calibri" w:cs="Calibri"/>
          <w:b/>
          <w:i/>
          <w:iCs/>
        </w:rPr>
        <w:t xml:space="preserve"> la </w:t>
      </w:r>
      <w:proofErr w:type="spellStart"/>
      <w:r w:rsidRPr="009826CC">
        <w:rPr>
          <w:rFonts w:ascii="Calibri" w:hAnsi="Calibri" w:cs="Calibri"/>
          <w:b/>
          <w:i/>
          <w:iCs/>
        </w:rPr>
        <w:t>energía</w:t>
      </w:r>
      <w:proofErr w:type="spellEnd"/>
      <w:r w:rsidRPr="009826CC">
        <w:rPr>
          <w:rFonts w:ascii="Calibri" w:hAnsi="Calibri" w:cs="Calibri"/>
          <w:b/>
          <w:i/>
          <w:iCs/>
        </w:rPr>
        <w:t xml:space="preserve"> solar y </w:t>
      </w:r>
      <w:proofErr w:type="spellStart"/>
      <w:r w:rsidRPr="009826CC">
        <w:rPr>
          <w:rFonts w:ascii="Calibri" w:hAnsi="Calibri" w:cs="Calibri"/>
          <w:b/>
          <w:i/>
          <w:iCs/>
        </w:rPr>
        <w:t>reduzca</w:t>
      </w:r>
      <w:proofErr w:type="spellEnd"/>
      <w:r w:rsidRPr="009826CC">
        <w:rPr>
          <w:rFonts w:ascii="Calibri" w:hAnsi="Calibri" w:cs="Calibri"/>
          <w:b/>
          <w:i/>
          <w:iCs/>
        </w:rPr>
        <w:t xml:space="preserve"> </w:t>
      </w:r>
      <w:proofErr w:type="spellStart"/>
      <w:r w:rsidRPr="009826CC">
        <w:rPr>
          <w:rFonts w:ascii="Calibri" w:hAnsi="Calibri" w:cs="Calibri"/>
          <w:b/>
          <w:i/>
          <w:iCs/>
        </w:rPr>
        <w:t>su</w:t>
      </w:r>
      <w:proofErr w:type="spellEnd"/>
      <w:r w:rsidRPr="009826CC">
        <w:rPr>
          <w:rFonts w:ascii="Calibri" w:hAnsi="Calibri" w:cs="Calibri"/>
          <w:b/>
          <w:i/>
          <w:iCs/>
        </w:rPr>
        <w:t xml:space="preserve"> </w:t>
      </w:r>
      <w:proofErr w:type="spellStart"/>
      <w:r w:rsidRPr="009826CC">
        <w:rPr>
          <w:rFonts w:ascii="Calibri" w:hAnsi="Calibri" w:cs="Calibri"/>
          <w:b/>
          <w:i/>
          <w:iCs/>
        </w:rPr>
        <w:t>factura</w:t>
      </w:r>
      <w:proofErr w:type="spellEnd"/>
      <w:r w:rsidRPr="009826CC">
        <w:rPr>
          <w:rFonts w:ascii="Calibri" w:hAnsi="Calibri" w:cs="Calibri"/>
          <w:b/>
          <w:i/>
          <w:iCs/>
        </w:rPr>
        <w:t xml:space="preserve"> </w:t>
      </w:r>
      <w:proofErr w:type="spellStart"/>
      <w:r w:rsidRPr="009826CC">
        <w:rPr>
          <w:rFonts w:ascii="Calibri" w:hAnsi="Calibri" w:cs="Calibri"/>
          <w:b/>
          <w:i/>
          <w:iCs/>
        </w:rPr>
        <w:t>eléctrica</w:t>
      </w:r>
      <w:proofErr w:type="spellEnd"/>
      <w:r w:rsidRPr="009826CC">
        <w:rPr>
          <w:rFonts w:ascii="Calibri" w:hAnsi="Calibri" w:cs="Calibri"/>
          <w:b/>
          <w:i/>
          <w:iCs/>
        </w:rPr>
        <w:t xml:space="preserve"> </w:t>
      </w:r>
      <w:proofErr w:type="spellStart"/>
      <w:r w:rsidRPr="009826CC">
        <w:rPr>
          <w:rFonts w:ascii="Calibri" w:hAnsi="Calibri" w:cs="Calibri"/>
          <w:b/>
          <w:i/>
          <w:iCs/>
        </w:rPr>
        <w:t>desde</w:t>
      </w:r>
      <w:proofErr w:type="spellEnd"/>
      <w:r w:rsidRPr="009826CC">
        <w:rPr>
          <w:rFonts w:ascii="Calibri" w:hAnsi="Calibri" w:cs="Calibri"/>
          <w:b/>
          <w:i/>
          <w:iCs/>
        </w:rPr>
        <w:t xml:space="preserve"> el primer </w:t>
      </w:r>
      <w:proofErr w:type="spellStart"/>
      <w:r w:rsidRPr="009826CC">
        <w:rPr>
          <w:rFonts w:ascii="Calibri" w:hAnsi="Calibri" w:cs="Calibri"/>
          <w:b/>
          <w:i/>
          <w:iCs/>
        </w:rPr>
        <w:t>mes</w:t>
      </w:r>
      <w:proofErr w:type="spellEnd"/>
      <w:r w:rsidRPr="009826CC">
        <w:rPr>
          <w:rFonts w:ascii="Calibri" w:hAnsi="Calibri" w:cs="Calibri"/>
          <w:b/>
          <w:i/>
          <w:iCs/>
        </w:rPr>
        <w:t>!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sectPr w:rsidR="00A2087C" w:rsidRPr="00B57401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AF3" w:rsidRDefault="00F93AF3" w:rsidP="007E5A75">
      <w:pPr>
        <w:spacing w:after="0" w:line="240" w:lineRule="auto"/>
      </w:pPr>
      <w:r>
        <w:separator/>
      </w:r>
    </w:p>
  </w:endnote>
  <w:endnote w:type="continuationSeparator" w:id="0">
    <w:p w:rsidR="00F93AF3" w:rsidRDefault="00F93AF3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AF3" w:rsidRDefault="00F93AF3" w:rsidP="007E5A75">
      <w:pPr>
        <w:spacing w:after="0" w:line="240" w:lineRule="auto"/>
      </w:pPr>
      <w:r>
        <w:separator/>
      </w:r>
    </w:p>
  </w:footnote>
  <w:footnote w:type="continuationSeparator" w:id="0">
    <w:p w:rsidR="00F93AF3" w:rsidRDefault="00F93AF3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52DB2"/>
    <w:rsid w:val="0006063C"/>
    <w:rsid w:val="00094BCA"/>
    <w:rsid w:val="000C6981"/>
    <w:rsid w:val="0015074B"/>
    <w:rsid w:val="00216889"/>
    <w:rsid w:val="00224937"/>
    <w:rsid w:val="0029639D"/>
    <w:rsid w:val="00326F90"/>
    <w:rsid w:val="00330842"/>
    <w:rsid w:val="003B4F9D"/>
    <w:rsid w:val="00424B09"/>
    <w:rsid w:val="005545ED"/>
    <w:rsid w:val="00595906"/>
    <w:rsid w:val="006E5671"/>
    <w:rsid w:val="0077491A"/>
    <w:rsid w:val="007779C3"/>
    <w:rsid w:val="007B707A"/>
    <w:rsid w:val="007E5A75"/>
    <w:rsid w:val="009715DD"/>
    <w:rsid w:val="009826CC"/>
    <w:rsid w:val="009C042D"/>
    <w:rsid w:val="009E659B"/>
    <w:rsid w:val="00A2087C"/>
    <w:rsid w:val="00AA1D8D"/>
    <w:rsid w:val="00B47730"/>
    <w:rsid w:val="00B57401"/>
    <w:rsid w:val="00C73CA3"/>
    <w:rsid w:val="00CB0664"/>
    <w:rsid w:val="00CB5E94"/>
    <w:rsid w:val="00D01018"/>
    <w:rsid w:val="00D04A76"/>
    <w:rsid w:val="00E1731A"/>
    <w:rsid w:val="00F93AF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1D6E230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D8F36D-4DEF-4EF7-8BF9-648E6FC9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526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2025-09-25T07:59:00Z</dcterms:created>
  <dcterms:modified xsi:type="dcterms:W3CDTF">2025-09-25T07:59:00Z</dcterms:modified>
  <cp:category/>
</cp:coreProperties>
</file>