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</w:t>
      </w:r>
      <w:r w:rsidR="00936345">
        <w:rPr>
          <w:rFonts w:ascii="Calibri" w:hAnsi="Calibri" w:cs="Calibri"/>
          <w:i/>
          <w:iCs/>
        </w:rPr>
        <w:t xml:space="preserve"> 24 de </w:t>
      </w:r>
      <w:proofErr w:type="spellStart"/>
      <w:r w:rsidR="00936345">
        <w:rPr>
          <w:rFonts w:ascii="Calibri" w:hAnsi="Calibri" w:cs="Calibri"/>
          <w:i/>
          <w:iCs/>
        </w:rPr>
        <w:t>septiembre</w:t>
      </w:r>
      <w:proofErr w:type="spellEnd"/>
      <w:r w:rsidR="00936345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</w:t>
      </w:r>
      <w:r w:rsidR="00936345">
        <w:rPr>
          <w:rFonts w:ascii="Calibri" w:hAnsi="Calibri" w:cs="Calibri"/>
          <w:i/>
          <w:iCs/>
        </w:rPr>
        <w:t>a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936345" w:rsidRDefault="00936345" w:rsidP="00D04A76">
      <w:pPr>
        <w:pStyle w:val="Sinespaciado"/>
        <w:rPr>
          <w:rFonts w:ascii="Calibri" w:hAnsi="Calibri" w:cs="Calibri"/>
          <w:b/>
          <w:i/>
          <w:iCs/>
        </w:rPr>
      </w:pPr>
      <w:r w:rsidRPr="00936345">
        <w:rPr>
          <w:rFonts w:ascii="Calibri" w:hAnsi="Calibri" w:cs="Calibri"/>
          <w:b/>
          <w:i/>
          <w:iCs/>
        </w:rPr>
        <w:t>Nancy Gonzalez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>Solar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Energy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7779C3" w:rsidRPr="00936345">
        <w:rPr>
          <w:rFonts w:ascii="Calibri" w:eastAsia="Times New Roman" w:hAnsi="Calibri" w:cs="Calibri"/>
          <w:b/>
          <w:i/>
          <w:iCs/>
          <w:color w:val="F79646" w:themeColor="accent6"/>
          <w:sz w:val="32"/>
          <w:szCs w:val="32"/>
          <w:lang w:eastAsia="es-ES_tradnl"/>
        </w:rPr>
        <w:t>520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3634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520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36345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6,240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Q1.</w:t>
            </w:r>
            <w:r w:rsidR="0093634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0C698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93634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9,360.00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936345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306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A1F7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BA1F7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SUN2000-</w:t>
            </w:r>
            <w:r w:rsidR="00BA1F74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A1F7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558.91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BA1F74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6,707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BA1F74">
              <w:rPr>
                <w:rFonts w:ascii="Calibri" w:eastAsia="Times New Roman" w:hAnsi="Calibri" w:cs="Calibri"/>
                <w:i/>
                <w:iCs/>
                <w:lang w:eastAsia="es-ES_tradnl"/>
              </w:rPr>
              <w:t>3.02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E659B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961937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38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961937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9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96193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</w:pPr>
      <w:r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OPCIONES FINANCIAMIENTOS</w:t>
      </w:r>
    </w:p>
    <w:p w:rsidR="00D04A76" w:rsidRPr="0096193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</w:pPr>
      <w:r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48</w:t>
      </w: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VISACUOTAS </w:t>
      </w:r>
      <w:r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</w:t>
      </w:r>
      <w:r w:rsidR="00961937"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907.67</w:t>
      </w:r>
    </w:p>
    <w:p w:rsidR="00D04A76" w:rsidRPr="0096193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</w:pPr>
      <w:r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36</w:t>
      </w: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 xml:space="preserve"> CREDICUOTAS BAC </w:t>
      </w:r>
      <w:r w:rsidR="00224937"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Q</w:t>
      </w:r>
      <w:r w:rsidR="00961937" w:rsidRPr="00961937">
        <w:rPr>
          <w:rFonts w:ascii="Calibri" w:eastAsia="Times New Roman" w:hAnsi="Calibri" w:cs="Calibri"/>
          <w:b/>
          <w:i/>
          <w:iCs/>
          <w:sz w:val="28"/>
          <w:szCs w:val="28"/>
          <w:lang w:eastAsia="es-ES_tradnl"/>
        </w:rPr>
        <w:t>1,210.22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6193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Q9,360.00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330842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961937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61937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+Q</w:t>
            </w:r>
            <w:r w:rsidR="00961937">
              <w:rPr>
                <w:rFonts w:ascii="Calibri" w:eastAsia="Times New Roman" w:hAnsi="Calibri" w:cs="Calibri"/>
                <w:i/>
                <w:iCs/>
                <w:lang w:eastAsia="es-ES_tradnl"/>
              </w:rPr>
              <w:t>243,360.00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961937" w:rsidP="00094BCA">
      <w:pPr>
        <w:pStyle w:val="Sinespaciado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bookmarkStart w:id="0" w:name="_GoBack"/>
      <w:bookmarkEnd w:id="0"/>
      <w:r>
        <w:rPr>
          <w:rFonts w:ascii="Calibri" w:hAnsi="Calibri" w:cs="Calibri"/>
          <w:i/>
          <w:iCs/>
        </w:rPr>
        <w:br/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961937" w:rsidP="00094BCA">
      <w:pPr>
        <w:pStyle w:val="Sinespaciado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</w:p>
    <w:p w:rsidR="00A2087C" w:rsidRPr="00961937" w:rsidRDefault="00A2087C" w:rsidP="00A2087C">
      <w:pPr>
        <w:pStyle w:val="Sinespaciado"/>
        <w:jc w:val="center"/>
        <w:rPr>
          <w:rFonts w:ascii="Calibri" w:hAnsi="Calibri" w:cs="Calibri"/>
          <w:b/>
          <w:i/>
          <w:iCs/>
        </w:rPr>
      </w:pPr>
      <w:r w:rsidRPr="00961937">
        <w:rPr>
          <w:rFonts w:ascii="Calibri" w:hAnsi="Calibri" w:cs="Calibri"/>
          <w:b/>
          <w:i/>
          <w:iCs/>
        </w:rPr>
        <w:t>¡</w:t>
      </w:r>
      <w:proofErr w:type="spellStart"/>
      <w:r w:rsidRPr="00961937">
        <w:rPr>
          <w:rFonts w:ascii="Calibri" w:hAnsi="Calibri" w:cs="Calibri"/>
          <w:b/>
          <w:i/>
          <w:iCs/>
        </w:rPr>
        <w:t>Aproveche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la </w:t>
      </w:r>
      <w:proofErr w:type="spellStart"/>
      <w:r w:rsidRPr="00961937">
        <w:rPr>
          <w:rFonts w:ascii="Calibri" w:hAnsi="Calibri" w:cs="Calibri"/>
          <w:b/>
          <w:i/>
          <w:iCs/>
        </w:rPr>
        <w:t>energía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solar y </w:t>
      </w:r>
      <w:proofErr w:type="spellStart"/>
      <w:r w:rsidRPr="00961937">
        <w:rPr>
          <w:rFonts w:ascii="Calibri" w:hAnsi="Calibri" w:cs="Calibri"/>
          <w:b/>
          <w:i/>
          <w:iCs/>
        </w:rPr>
        <w:t>reduzca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61937">
        <w:rPr>
          <w:rFonts w:ascii="Calibri" w:hAnsi="Calibri" w:cs="Calibri"/>
          <w:b/>
          <w:i/>
          <w:iCs/>
        </w:rPr>
        <w:t>su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61937">
        <w:rPr>
          <w:rFonts w:ascii="Calibri" w:hAnsi="Calibri" w:cs="Calibri"/>
          <w:b/>
          <w:i/>
          <w:iCs/>
        </w:rPr>
        <w:t>factura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61937">
        <w:rPr>
          <w:rFonts w:ascii="Calibri" w:hAnsi="Calibri" w:cs="Calibri"/>
          <w:b/>
          <w:i/>
          <w:iCs/>
        </w:rPr>
        <w:t>eléctrica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61937">
        <w:rPr>
          <w:rFonts w:ascii="Calibri" w:hAnsi="Calibri" w:cs="Calibri"/>
          <w:b/>
          <w:i/>
          <w:iCs/>
        </w:rPr>
        <w:t>desde</w:t>
      </w:r>
      <w:proofErr w:type="spellEnd"/>
      <w:r w:rsidRPr="00961937">
        <w:rPr>
          <w:rFonts w:ascii="Calibri" w:hAnsi="Calibri" w:cs="Calibri"/>
          <w:b/>
          <w:i/>
          <w:iCs/>
        </w:rPr>
        <w:t xml:space="preserve"> el primer </w:t>
      </w:r>
      <w:proofErr w:type="spellStart"/>
      <w:r w:rsidRPr="00961937">
        <w:rPr>
          <w:rFonts w:ascii="Calibri" w:hAnsi="Calibri" w:cs="Calibri"/>
          <w:b/>
          <w:i/>
          <w:iCs/>
        </w:rPr>
        <w:t>mes</w:t>
      </w:r>
      <w:proofErr w:type="spellEnd"/>
      <w:r w:rsidRPr="00961937">
        <w:rPr>
          <w:rFonts w:ascii="Calibri" w:hAnsi="Calibri" w:cs="Calibri"/>
          <w:b/>
          <w:i/>
          <w:iCs/>
        </w:rPr>
        <w:t>!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sectPr w:rsidR="00A2087C" w:rsidRPr="00B57401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E8D" w:rsidRDefault="002F4E8D" w:rsidP="007E5A75">
      <w:pPr>
        <w:spacing w:after="0" w:line="240" w:lineRule="auto"/>
      </w:pPr>
      <w:r>
        <w:separator/>
      </w:r>
    </w:p>
  </w:endnote>
  <w:endnote w:type="continuationSeparator" w:id="0">
    <w:p w:rsidR="002F4E8D" w:rsidRDefault="002F4E8D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E8D" w:rsidRDefault="002F4E8D" w:rsidP="007E5A75">
      <w:pPr>
        <w:spacing w:after="0" w:line="240" w:lineRule="auto"/>
      </w:pPr>
      <w:r>
        <w:separator/>
      </w:r>
    </w:p>
  </w:footnote>
  <w:footnote w:type="continuationSeparator" w:id="0">
    <w:p w:rsidR="002F4E8D" w:rsidRDefault="002F4E8D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C6981"/>
    <w:rsid w:val="0015074B"/>
    <w:rsid w:val="00224937"/>
    <w:rsid w:val="0029639D"/>
    <w:rsid w:val="002F4E8D"/>
    <w:rsid w:val="00326F90"/>
    <w:rsid w:val="00330842"/>
    <w:rsid w:val="003B4F9D"/>
    <w:rsid w:val="00424B09"/>
    <w:rsid w:val="005545ED"/>
    <w:rsid w:val="00595906"/>
    <w:rsid w:val="007779C3"/>
    <w:rsid w:val="007E5A75"/>
    <w:rsid w:val="00936345"/>
    <w:rsid w:val="00961937"/>
    <w:rsid w:val="009E659B"/>
    <w:rsid w:val="00A2087C"/>
    <w:rsid w:val="00AA1D8D"/>
    <w:rsid w:val="00B47730"/>
    <w:rsid w:val="00B57401"/>
    <w:rsid w:val="00BA1F74"/>
    <w:rsid w:val="00C73CA3"/>
    <w:rsid w:val="00CB0664"/>
    <w:rsid w:val="00D04A76"/>
    <w:rsid w:val="00F9748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CA09A9F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D8BA26-7AB7-4A91-A503-AB9B722A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2025-09-24T19:25:00Z</dcterms:created>
  <dcterms:modified xsi:type="dcterms:W3CDTF">2025-09-24T19:25:00Z</dcterms:modified>
  <cp:category/>
</cp:coreProperties>
</file>